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061D1" w14:textId="1622DFD1" w:rsidR="001A09C4" w:rsidRPr="00806799" w:rsidRDefault="003B09BE" w:rsidP="00264503">
      <w:pPr>
        <w:spacing w:after="0"/>
        <w:rPr>
          <w:rFonts w:ascii="Arial" w:eastAsiaTheme="minorHAnsi" w:hAnsi="Arial" w:cs="Arial"/>
          <w:b/>
          <w:color w:val="1F497D" w:themeColor="text2"/>
        </w:rPr>
      </w:pPr>
      <w:r w:rsidRPr="00806799">
        <w:rPr>
          <w:rFonts w:ascii="Arial" w:eastAsiaTheme="minorHAnsi" w:hAnsi="Arial" w:cs="Arial"/>
          <w:b/>
          <w:color w:val="1F497D" w:themeColor="text2"/>
        </w:rPr>
        <w:t xml:space="preserve">Załącznik nr </w:t>
      </w:r>
      <w:r w:rsidR="006822C7" w:rsidRPr="00806799">
        <w:rPr>
          <w:rFonts w:ascii="Arial" w:eastAsiaTheme="minorHAnsi" w:hAnsi="Arial" w:cs="Arial"/>
          <w:b/>
          <w:color w:val="1F497D" w:themeColor="text2"/>
        </w:rPr>
        <w:t>1</w:t>
      </w:r>
      <w:r w:rsidR="00C34055" w:rsidRPr="00806799">
        <w:rPr>
          <w:rFonts w:ascii="Arial" w:eastAsiaTheme="minorHAnsi" w:hAnsi="Arial" w:cs="Arial"/>
          <w:b/>
          <w:color w:val="1F497D" w:themeColor="text2"/>
        </w:rPr>
        <w:t xml:space="preserve"> do </w:t>
      </w:r>
      <w:r w:rsidR="006822C7" w:rsidRPr="00806799">
        <w:rPr>
          <w:rFonts w:ascii="Arial" w:eastAsiaTheme="minorHAnsi" w:hAnsi="Arial" w:cs="Arial"/>
          <w:b/>
          <w:color w:val="1F497D" w:themeColor="text2"/>
        </w:rPr>
        <w:t>specyfikacji warunków zamówienia</w:t>
      </w:r>
      <w:r w:rsidR="00C34055" w:rsidRPr="00806799">
        <w:rPr>
          <w:rFonts w:ascii="Arial" w:eastAsiaTheme="minorHAnsi" w:hAnsi="Arial" w:cs="Arial"/>
          <w:b/>
          <w:color w:val="1F497D" w:themeColor="text2"/>
        </w:rPr>
        <w:t xml:space="preserve"> </w:t>
      </w:r>
      <w:r w:rsidR="006822C7" w:rsidRPr="00806799">
        <w:rPr>
          <w:rFonts w:ascii="Arial" w:eastAsiaTheme="minorHAnsi" w:hAnsi="Arial" w:cs="Arial"/>
          <w:b/>
          <w:color w:val="1F497D" w:themeColor="text2"/>
        </w:rPr>
        <w:br/>
      </w:r>
      <w:r w:rsidR="00C34055" w:rsidRPr="00806799">
        <w:rPr>
          <w:rFonts w:ascii="Arial" w:eastAsiaTheme="minorHAnsi" w:hAnsi="Arial" w:cs="Arial"/>
          <w:b/>
          <w:color w:val="1F497D" w:themeColor="text2"/>
        </w:rPr>
        <w:t>-</w:t>
      </w:r>
      <w:r w:rsidR="00402E7A" w:rsidRPr="00806799">
        <w:rPr>
          <w:rFonts w:ascii="Arial" w:eastAsiaTheme="minorHAnsi" w:hAnsi="Arial" w:cs="Arial"/>
          <w:b/>
          <w:color w:val="1F497D" w:themeColor="text2"/>
        </w:rPr>
        <w:t xml:space="preserve"> Formularz o</w:t>
      </w:r>
      <w:r w:rsidR="00673A69" w:rsidRPr="00806799">
        <w:rPr>
          <w:rFonts w:ascii="Arial" w:eastAsiaTheme="minorHAnsi" w:hAnsi="Arial" w:cs="Arial"/>
          <w:b/>
          <w:color w:val="1F497D" w:themeColor="text2"/>
        </w:rPr>
        <w:t>ferty</w:t>
      </w:r>
      <w:r w:rsidR="001A09C4" w:rsidRPr="00806799">
        <w:rPr>
          <w:rFonts w:ascii="Arial" w:eastAsiaTheme="minorHAnsi" w:hAnsi="Arial" w:cs="Arial"/>
          <w:b/>
          <w:color w:val="1F497D" w:themeColor="text2"/>
        </w:rPr>
        <w:t xml:space="preserve"> </w:t>
      </w:r>
    </w:p>
    <w:p w14:paraId="701C88E9" w14:textId="77777777" w:rsidR="007B58F0" w:rsidRPr="00806799" w:rsidRDefault="007B58F0" w:rsidP="00122073">
      <w:pPr>
        <w:spacing w:before="240" w:after="0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806799">
        <w:rPr>
          <w:rFonts w:ascii="Arial" w:eastAsiaTheme="minorHAnsi" w:hAnsi="Arial" w:cs="Arial"/>
          <w:b/>
          <w:sz w:val="32"/>
          <w:szCs w:val="32"/>
        </w:rPr>
        <w:t>O F E R T A</w:t>
      </w:r>
    </w:p>
    <w:p w14:paraId="23268E5D" w14:textId="77777777" w:rsidR="007B58F0" w:rsidRPr="00806799" w:rsidRDefault="007B58F0" w:rsidP="00642087">
      <w:pPr>
        <w:spacing w:before="240" w:after="0"/>
        <w:ind w:firstLine="5245"/>
        <w:rPr>
          <w:rFonts w:ascii="Arial" w:hAnsi="Arial" w:cs="Arial"/>
          <w:sz w:val="20"/>
          <w:szCs w:val="20"/>
        </w:rPr>
      </w:pPr>
      <w:r w:rsidRPr="00806799">
        <w:rPr>
          <w:rFonts w:ascii="Arial" w:hAnsi="Arial" w:cs="Arial"/>
          <w:sz w:val="20"/>
          <w:szCs w:val="20"/>
        </w:rPr>
        <w:t>Zamawiający:</w:t>
      </w:r>
    </w:p>
    <w:p w14:paraId="28056B7A" w14:textId="22FB5F3B" w:rsidR="00642087" w:rsidRPr="00806799" w:rsidRDefault="00806799" w:rsidP="00642087">
      <w:pPr>
        <w:spacing w:after="0"/>
        <w:ind w:firstLine="5245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Gmina-Miasto Grudziądz</w:t>
      </w:r>
    </w:p>
    <w:p w14:paraId="68CA5BEC" w14:textId="6F3DB66C" w:rsidR="00642087" w:rsidRPr="00806799" w:rsidRDefault="007C2142" w:rsidP="00642087">
      <w:pPr>
        <w:spacing w:after="0"/>
        <w:ind w:firstLine="5245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 xml:space="preserve">ul. </w:t>
      </w:r>
      <w:r w:rsidR="00806799">
        <w:rPr>
          <w:rFonts w:ascii="Arial" w:eastAsiaTheme="minorHAnsi" w:hAnsi="Arial" w:cs="Arial"/>
          <w:b/>
        </w:rPr>
        <w:t>Ratuszowa 1</w:t>
      </w:r>
    </w:p>
    <w:p w14:paraId="40BCC070" w14:textId="6EC72459" w:rsidR="007B58F0" w:rsidRPr="00806799" w:rsidRDefault="007C2142" w:rsidP="00642087">
      <w:pPr>
        <w:spacing w:after="0"/>
        <w:ind w:firstLine="5245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>86-300 Grudziądz</w:t>
      </w:r>
      <w:r w:rsidR="007B58F0" w:rsidRPr="00806799">
        <w:rPr>
          <w:rFonts w:ascii="Arial" w:eastAsiaTheme="minorHAnsi" w:hAnsi="Arial" w:cs="Arial"/>
          <w:b/>
        </w:rPr>
        <w:t xml:space="preserve"> </w:t>
      </w:r>
    </w:p>
    <w:p w14:paraId="242F568A" w14:textId="557EA354" w:rsidR="001A09C4" w:rsidRPr="00806799" w:rsidRDefault="00642087" w:rsidP="00642087">
      <w:pPr>
        <w:spacing w:before="240" w:after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Odpowiadając na zaproszenie do złożenia oferty w postępowaniu o udzielenie zamówienia publicznego prowadzonego w trybie </w:t>
      </w:r>
      <w:r w:rsidR="00806799">
        <w:rPr>
          <w:rFonts w:ascii="Arial" w:eastAsiaTheme="minorHAnsi" w:hAnsi="Arial" w:cs="Arial"/>
          <w:sz w:val="20"/>
          <w:szCs w:val="20"/>
        </w:rPr>
        <w:t>przetargu nieograniczonego</w:t>
      </w:r>
      <w:r w:rsidRPr="00806799">
        <w:rPr>
          <w:rFonts w:ascii="Arial" w:eastAsiaTheme="minorHAnsi" w:hAnsi="Arial" w:cs="Arial"/>
          <w:sz w:val="20"/>
          <w:szCs w:val="20"/>
        </w:rPr>
        <w:t xml:space="preserve"> pod nazwą </w:t>
      </w:r>
      <w:r w:rsidR="007C2142" w:rsidRPr="00806799">
        <w:rPr>
          <w:rFonts w:ascii="Arial" w:eastAsiaTheme="minorHAnsi" w:hAnsi="Arial" w:cs="Arial"/>
          <w:sz w:val="20"/>
          <w:szCs w:val="20"/>
        </w:rPr>
        <w:t>„</w:t>
      </w:r>
      <w:r w:rsidRPr="00806799">
        <w:rPr>
          <w:rFonts w:ascii="Arial" w:eastAsiaTheme="minorHAnsi" w:hAnsi="Arial" w:cs="Arial"/>
          <w:sz w:val="20"/>
          <w:szCs w:val="20"/>
        </w:rPr>
        <w:t>Kompleksowe u</w:t>
      </w:r>
      <w:r w:rsidR="007B58F0" w:rsidRPr="00806799">
        <w:rPr>
          <w:rFonts w:ascii="Arial" w:eastAsiaTheme="minorHAnsi" w:hAnsi="Arial" w:cs="Arial"/>
          <w:sz w:val="20"/>
          <w:szCs w:val="20"/>
        </w:rPr>
        <w:t>bezpieczenie mienia</w:t>
      </w:r>
      <w:r w:rsidR="007C2142" w:rsidRPr="00806799">
        <w:rPr>
          <w:rFonts w:ascii="Arial" w:eastAsiaTheme="minorHAnsi" w:hAnsi="Arial" w:cs="Arial"/>
          <w:sz w:val="20"/>
          <w:szCs w:val="20"/>
        </w:rPr>
        <w:t>,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odpowiedzialności cywilnej</w:t>
      </w:r>
      <w:r w:rsidR="00806799">
        <w:rPr>
          <w:rFonts w:ascii="Arial" w:eastAsiaTheme="minorHAnsi" w:hAnsi="Arial" w:cs="Arial"/>
          <w:sz w:val="20"/>
          <w:szCs w:val="20"/>
        </w:rPr>
        <w:t>, następstw nieszczęśliwych wypadków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7C2142" w:rsidRPr="00806799">
        <w:rPr>
          <w:rFonts w:ascii="Arial" w:eastAsiaTheme="minorHAnsi" w:hAnsi="Arial" w:cs="Arial"/>
          <w:sz w:val="20"/>
          <w:szCs w:val="20"/>
        </w:rPr>
        <w:t xml:space="preserve">oraz ubezpieczenia komunikacyjne </w:t>
      </w:r>
      <w:r w:rsidR="00806799">
        <w:rPr>
          <w:rFonts w:ascii="Arial" w:eastAsiaTheme="minorHAnsi" w:hAnsi="Arial" w:cs="Arial"/>
          <w:sz w:val="20"/>
          <w:szCs w:val="20"/>
        </w:rPr>
        <w:t>Gminy-Miast</w:t>
      </w:r>
      <w:r w:rsidR="006018BB">
        <w:rPr>
          <w:rFonts w:ascii="Arial" w:eastAsiaTheme="minorHAnsi" w:hAnsi="Arial" w:cs="Arial"/>
          <w:sz w:val="20"/>
          <w:szCs w:val="20"/>
        </w:rPr>
        <w:t>o</w:t>
      </w:r>
      <w:r w:rsidR="007C2142" w:rsidRPr="00806799">
        <w:rPr>
          <w:rFonts w:ascii="Arial" w:eastAsiaTheme="minorHAnsi" w:hAnsi="Arial" w:cs="Arial"/>
          <w:sz w:val="20"/>
          <w:szCs w:val="20"/>
        </w:rPr>
        <w:t xml:space="preserve"> Grudziądz</w:t>
      </w:r>
      <w:r w:rsidR="00806799">
        <w:rPr>
          <w:rFonts w:ascii="Arial" w:eastAsiaTheme="minorHAnsi" w:hAnsi="Arial" w:cs="Arial"/>
          <w:sz w:val="20"/>
          <w:szCs w:val="20"/>
        </w:rPr>
        <w:t xml:space="preserve"> wraz z Urzędem Miejskim oraz jednostkami organizacyjnymi</w:t>
      </w:r>
      <w:r w:rsidR="007C2142" w:rsidRPr="00806799">
        <w:rPr>
          <w:rFonts w:ascii="Arial" w:eastAsiaTheme="minorHAnsi" w:hAnsi="Arial" w:cs="Arial"/>
          <w:sz w:val="20"/>
          <w:szCs w:val="20"/>
        </w:rPr>
        <w:t>”</w:t>
      </w:r>
      <w:r w:rsidR="00B94D72" w:rsidRPr="00806799">
        <w:rPr>
          <w:rFonts w:ascii="Arial" w:eastAsiaTheme="minorHAnsi" w:hAnsi="Arial" w:cs="Arial"/>
          <w:sz w:val="20"/>
          <w:szCs w:val="20"/>
        </w:rPr>
        <w:t xml:space="preserve">, numer sprawy </w:t>
      </w:r>
      <w:r w:rsidR="00EF464D">
        <w:rPr>
          <w:rFonts w:ascii="Arial" w:eastAsiaTheme="minorHAnsi" w:hAnsi="Arial" w:cs="Arial"/>
          <w:sz w:val="20"/>
          <w:szCs w:val="20"/>
        </w:rPr>
        <w:t>ORA-II.271.1.2024</w:t>
      </w:r>
      <w:r w:rsidR="00B94D72" w:rsidRPr="00806799">
        <w:rPr>
          <w:rFonts w:ascii="Arial" w:eastAsiaTheme="minorHAnsi" w:hAnsi="Arial" w:cs="Arial"/>
          <w:sz w:val="20"/>
          <w:szCs w:val="20"/>
        </w:rPr>
        <w:t>,</w:t>
      </w:r>
      <w:r w:rsidR="007C2142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 xml:space="preserve">jako </w:t>
      </w:r>
      <w:r w:rsidR="007B58F0" w:rsidRPr="00806799">
        <w:rPr>
          <w:rFonts w:ascii="Arial" w:hAnsi="Arial" w:cs="Arial"/>
          <w:bCs/>
          <w:sz w:val="20"/>
          <w:szCs w:val="20"/>
        </w:rPr>
        <w:t>niżej podpisan</w:t>
      </w:r>
      <w:r w:rsidRPr="00806799">
        <w:rPr>
          <w:rFonts w:ascii="Arial" w:hAnsi="Arial" w:cs="Arial"/>
          <w:bCs/>
          <w:sz w:val="20"/>
          <w:szCs w:val="20"/>
        </w:rPr>
        <w:t>y</w:t>
      </w:r>
      <w:r w:rsidR="007B58F0" w:rsidRPr="00806799">
        <w:rPr>
          <w:rFonts w:ascii="Arial" w:hAnsi="Arial" w:cs="Arial"/>
          <w:bCs/>
          <w:sz w:val="20"/>
          <w:szCs w:val="20"/>
        </w:rPr>
        <w:t>:</w:t>
      </w:r>
    </w:p>
    <w:p w14:paraId="4717BB68" w14:textId="69812D59" w:rsidR="00FF65E5" w:rsidRPr="00806799" w:rsidRDefault="00D248BF" w:rsidP="008B2980">
      <w:pPr>
        <w:spacing w:before="240" w:after="0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>Wykonawca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72"/>
        <w:gridCol w:w="1873"/>
        <w:gridCol w:w="1873"/>
        <w:gridCol w:w="1873"/>
        <w:gridCol w:w="1873"/>
      </w:tblGrid>
      <w:tr w:rsidR="00FF65E5" w:rsidRPr="00806799" w14:paraId="538174DF" w14:textId="77777777" w:rsidTr="00FF65E5">
        <w:tc>
          <w:tcPr>
            <w:tcW w:w="10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655C" w14:textId="77777777" w:rsidR="00FF65E5" w:rsidRPr="00806799" w:rsidRDefault="00FF65E5" w:rsidP="00FF65E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09A67FCC" w14:textId="77777777" w:rsidR="00FF65E5" w:rsidRPr="00806799" w:rsidRDefault="00FF65E5" w:rsidP="00FF65E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  <w:tr w:rsidR="00FF65E5" w:rsidRPr="00806799" w14:paraId="0BAC3EB8" w14:textId="77777777" w:rsidTr="00FF65E5">
        <w:trPr>
          <w:trHeight w:val="48"/>
        </w:trPr>
        <w:tc>
          <w:tcPr>
            <w:tcW w:w="10498" w:type="dxa"/>
            <w:gridSpan w:val="6"/>
            <w:tcBorders>
              <w:top w:val="single" w:sz="4" w:space="0" w:color="auto"/>
            </w:tcBorders>
          </w:tcPr>
          <w:p w14:paraId="286D7EF5" w14:textId="77777777" w:rsidR="00FF65E5" w:rsidRPr="00806799" w:rsidRDefault="00FF65E5" w:rsidP="00FF65E5">
            <w:pPr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</w:tr>
      <w:tr w:rsidR="00FC3D83" w:rsidRPr="00806799" w14:paraId="426ECC87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9EED7C8" w14:textId="77777777" w:rsidR="00FC3D83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adres ul.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03AD" w14:textId="77777777" w:rsidR="00FC3D83" w:rsidRPr="00806799" w:rsidRDefault="00FC3D83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FC3D83" w:rsidRPr="00806799" w14:paraId="09DED31A" w14:textId="77777777" w:rsidTr="0007318F">
        <w:tc>
          <w:tcPr>
            <w:tcW w:w="10498" w:type="dxa"/>
            <w:gridSpan w:val="6"/>
            <w:vAlign w:val="center"/>
          </w:tcPr>
          <w:p w14:paraId="2FA9383A" w14:textId="77777777" w:rsidR="00FC3D83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FC3D83" w:rsidRPr="00806799" w14:paraId="58D32ABE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455519B" w14:textId="77777777" w:rsidR="00FF65E5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kod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73E3" w14:textId="77777777" w:rsidR="00FF65E5" w:rsidRPr="00806799" w:rsidRDefault="00FF65E5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2975E" w14:textId="77777777" w:rsidR="00FF65E5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miasto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CB11" w14:textId="77777777" w:rsidR="00FF65E5" w:rsidRPr="00806799" w:rsidRDefault="00FF65E5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BFD73" w14:textId="77777777" w:rsidR="00FF65E5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kraj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2068" w14:textId="77777777" w:rsidR="00FF65E5" w:rsidRPr="00806799" w:rsidRDefault="00FF65E5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07318F" w:rsidRPr="00806799" w14:paraId="1846F023" w14:textId="77777777" w:rsidTr="0007318F">
        <w:tc>
          <w:tcPr>
            <w:tcW w:w="10498" w:type="dxa"/>
            <w:gridSpan w:val="6"/>
            <w:vAlign w:val="center"/>
          </w:tcPr>
          <w:p w14:paraId="381BA99E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7318F" w:rsidRPr="00806799" w14:paraId="63F858C7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4772B1B" w14:textId="1B84C8F5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tel</w:t>
            </w:r>
            <w:r w:rsidR="00840773" w:rsidRPr="00806799">
              <w:rPr>
                <w:rFonts w:ascii="Arial" w:eastAsiaTheme="minorHAnsi" w:hAnsi="Arial" w:cs="Arial"/>
                <w:sz w:val="16"/>
                <w:szCs w:val="16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9416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6CB68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fax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568F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  <w:vAlign w:val="center"/>
          </w:tcPr>
          <w:p w14:paraId="1E037681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  <w:vAlign w:val="center"/>
          </w:tcPr>
          <w:p w14:paraId="05E60271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07318F" w:rsidRPr="00806799" w14:paraId="521D2F56" w14:textId="77777777" w:rsidTr="0007318F">
        <w:tc>
          <w:tcPr>
            <w:tcW w:w="10498" w:type="dxa"/>
            <w:gridSpan w:val="6"/>
          </w:tcPr>
          <w:p w14:paraId="4972BF2E" w14:textId="77777777" w:rsidR="0007318F" w:rsidRPr="00806799" w:rsidRDefault="0007318F" w:rsidP="0023263B">
            <w:pPr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7318F" w:rsidRPr="00806799" w14:paraId="6272BAE5" w14:textId="77777777" w:rsidTr="0007318F">
        <w:tc>
          <w:tcPr>
            <w:tcW w:w="1134" w:type="dxa"/>
            <w:tcBorders>
              <w:right w:val="single" w:sz="4" w:space="0" w:color="auto"/>
            </w:tcBorders>
          </w:tcPr>
          <w:p w14:paraId="44ADD819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NIP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1976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5505B0A9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Regon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39B5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B4DA753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1D18FB70" w14:textId="77777777" w:rsidR="0007318F" w:rsidRPr="00806799" w:rsidRDefault="0007318F" w:rsidP="0023263B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7E793B52" w14:textId="3E63CA5C" w:rsidR="001A09C4" w:rsidRPr="00806799" w:rsidRDefault="006335FB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S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kładam</w:t>
      </w:r>
      <w:r w:rsidRPr="0080679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1A09C4" w:rsidRPr="00806799">
        <w:rPr>
          <w:rFonts w:ascii="Arial" w:eastAsiaTheme="minorHAnsi" w:hAnsi="Arial" w:cs="Arial"/>
          <w:sz w:val="20"/>
          <w:szCs w:val="20"/>
        </w:rPr>
        <w:t>niniejszą ofertę w zakresie:</w:t>
      </w:r>
    </w:p>
    <w:p w14:paraId="0BE5A73D" w14:textId="5B10D01C" w:rsidR="00F55F2E" w:rsidRPr="00806799" w:rsidRDefault="001A09C4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color w:val="1F497D" w:themeColor="text2"/>
        </w:rPr>
        <w:t>Części 1</w:t>
      </w:r>
      <w:r w:rsidR="00F55F2E" w:rsidRPr="00806799">
        <w:rPr>
          <w:rFonts w:ascii="Arial" w:eastAsiaTheme="minorHAnsi" w:hAnsi="Arial" w:cs="Arial"/>
          <w:sz w:val="20"/>
          <w:szCs w:val="20"/>
        </w:rPr>
        <w:t>:</w:t>
      </w:r>
      <w:r w:rsidR="00D22417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T</w:t>
      </w:r>
      <w:r w:rsidR="006A3E62" w:rsidRPr="00806799">
        <w:rPr>
          <w:rFonts w:ascii="Arial" w:eastAsiaTheme="minorHAnsi" w:hAnsi="Arial" w:cs="Arial"/>
          <w:sz w:val="20"/>
          <w:szCs w:val="20"/>
        </w:rPr>
        <w:t>ak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 w:val="24"/>
              <w:default w:val="0"/>
            </w:checkBox>
          </w:ffData>
        </w:fldChar>
      </w:r>
      <w:bookmarkStart w:id="0" w:name="Check3"/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bookmarkEnd w:id="0"/>
      <w:r w:rsidR="00D22417" w:rsidRPr="00806799">
        <w:rPr>
          <w:rFonts w:ascii="Arial" w:hAnsi="Arial" w:cs="Arial"/>
          <w:sz w:val="20"/>
          <w:szCs w:val="20"/>
        </w:rPr>
        <w:t xml:space="preserve"> </w:t>
      </w:r>
      <w:r w:rsidR="00111063" w:rsidRPr="00806799">
        <w:rPr>
          <w:rFonts w:ascii="Arial" w:hAnsi="Arial" w:cs="Arial"/>
          <w:sz w:val="20"/>
          <w:szCs w:val="20"/>
        </w:rPr>
        <w:t>*</w:t>
      </w:r>
      <w:r w:rsidR="006A3E62" w:rsidRPr="00806799">
        <w:rPr>
          <w:rFonts w:ascii="Arial" w:hAnsi="Arial" w:cs="Arial"/>
          <w:sz w:val="20"/>
          <w:szCs w:val="20"/>
        </w:rPr>
        <w:t xml:space="preserve"> </w:t>
      </w:r>
      <w:r w:rsidR="006A3E62" w:rsidRPr="00806799">
        <w:rPr>
          <w:rFonts w:ascii="Arial" w:eastAsiaTheme="minorHAnsi" w:hAnsi="Arial" w:cs="Arial"/>
          <w:sz w:val="20"/>
          <w:szCs w:val="20"/>
        </w:rPr>
        <w:t>Nie</w:t>
      </w:r>
      <w:r w:rsidR="00D22417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r w:rsidR="00111063" w:rsidRPr="00806799">
        <w:rPr>
          <w:rFonts w:ascii="Arial" w:hAnsi="Arial" w:cs="Arial"/>
          <w:sz w:val="20"/>
          <w:szCs w:val="20"/>
        </w:rPr>
        <w:t xml:space="preserve"> *</w:t>
      </w:r>
    </w:p>
    <w:p w14:paraId="044D78C0" w14:textId="105E79FF" w:rsidR="001A09C4" w:rsidRPr="00806799" w:rsidRDefault="001A09C4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color w:val="1F497D" w:themeColor="text2"/>
        </w:rPr>
        <w:t>Części 2</w:t>
      </w:r>
      <w:r w:rsidR="00F55F2E" w:rsidRPr="00806799">
        <w:rPr>
          <w:rFonts w:ascii="Arial" w:eastAsiaTheme="minorHAnsi" w:hAnsi="Arial" w:cs="Arial"/>
          <w:sz w:val="20"/>
          <w:szCs w:val="20"/>
        </w:rPr>
        <w:t>:</w:t>
      </w:r>
      <w:r w:rsidR="00D22417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eastAsiaTheme="minorHAnsi" w:hAnsi="Arial" w:cs="Arial"/>
          <w:sz w:val="20"/>
          <w:szCs w:val="20"/>
        </w:rPr>
        <w:t>Tak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r w:rsidR="00D22417" w:rsidRPr="00806799">
        <w:rPr>
          <w:rFonts w:ascii="Arial" w:hAnsi="Arial" w:cs="Arial"/>
          <w:sz w:val="20"/>
          <w:szCs w:val="20"/>
        </w:rPr>
        <w:t xml:space="preserve"> </w:t>
      </w:r>
      <w:r w:rsidR="00111063" w:rsidRPr="00806799">
        <w:rPr>
          <w:rFonts w:ascii="Arial" w:hAnsi="Arial" w:cs="Arial"/>
          <w:sz w:val="20"/>
          <w:szCs w:val="20"/>
        </w:rPr>
        <w:t>*</w:t>
      </w:r>
      <w:r w:rsidR="006A3E62" w:rsidRPr="00806799">
        <w:rPr>
          <w:rFonts w:ascii="Arial" w:hAnsi="Arial" w:cs="Arial"/>
          <w:sz w:val="20"/>
          <w:szCs w:val="20"/>
        </w:rPr>
        <w:t xml:space="preserve"> </w:t>
      </w:r>
      <w:r w:rsidR="006A3E62" w:rsidRPr="00806799">
        <w:rPr>
          <w:rFonts w:ascii="Arial" w:eastAsiaTheme="minorHAnsi" w:hAnsi="Arial" w:cs="Arial"/>
          <w:sz w:val="20"/>
          <w:szCs w:val="20"/>
        </w:rPr>
        <w:t>Nie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r w:rsidR="00111063" w:rsidRPr="00806799">
        <w:rPr>
          <w:rFonts w:ascii="Arial" w:hAnsi="Arial" w:cs="Arial"/>
          <w:sz w:val="20"/>
          <w:szCs w:val="20"/>
        </w:rPr>
        <w:t xml:space="preserve"> *</w:t>
      </w:r>
    </w:p>
    <w:p w14:paraId="3A70DC4A" w14:textId="0EA4C55B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b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O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świadczam</w:t>
      </w:r>
      <w:r w:rsidRPr="00806799">
        <w:rPr>
          <w:rFonts w:ascii="Arial" w:eastAsiaTheme="minorHAnsi" w:hAnsi="Arial" w:cs="Arial"/>
          <w:sz w:val="20"/>
          <w:szCs w:val="20"/>
        </w:rPr>
        <w:t>, iż zapozna</w:t>
      </w:r>
      <w:r w:rsidR="000958A8" w:rsidRPr="00806799">
        <w:rPr>
          <w:rFonts w:ascii="Arial" w:eastAsiaTheme="minorHAnsi" w:hAnsi="Arial" w:cs="Arial"/>
          <w:sz w:val="20"/>
          <w:szCs w:val="20"/>
        </w:rPr>
        <w:t>łem</w:t>
      </w:r>
      <w:r w:rsidRPr="00806799">
        <w:rPr>
          <w:rFonts w:ascii="Arial" w:eastAsiaTheme="minorHAnsi" w:hAnsi="Arial" w:cs="Arial"/>
          <w:sz w:val="20"/>
          <w:szCs w:val="20"/>
        </w:rPr>
        <w:t xml:space="preserve"> się z treścią Specyfikacji </w:t>
      </w:r>
      <w:r w:rsidR="000A1CDC" w:rsidRPr="00806799">
        <w:rPr>
          <w:rFonts w:ascii="Arial" w:eastAsiaTheme="minorHAnsi" w:hAnsi="Arial" w:cs="Arial"/>
          <w:sz w:val="20"/>
          <w:szCs w:val="20"/>
        </w:rPr>
        <w:t xml:space="preserve">Warunków Zamówienia </w:t>
      </w:r>
      <w:r w:rsidR="000A1CDC" w:rsidRPr="00806799">
        <w:rPr>
          <w:rFonts w:ascii="Arial" w:eastAsiaTheme="minorHAnsi" w:hAnsi="Arial" w:cs="Arial"/>
          <w:sz w:val="16"/>
          <w:szCs w:val="16"/>
        </w:rPr>
        <w:t>(</w:t>
      </w:r>
      <w:r w:rsidR="000958A8" w:rsidRPr="00806799">
        <w:rPr>
          <w:rFonts w:ascii="Arial" w:eastAsiaTheme="minorHAnsi" w:hAnsi="Arial" w:cs="Arial"/>
          <w:sz w:val="16"/>
          <w:szCs w:val="16"/>
        </w:rPr>
        <w:t xml:space="preserve">dalej: </w:t>
      </w:r>
      <w:proofErr w:type="spellStart"/>
      <w:r w:rsidR="00806799">
        <w:rPr>
          <w:rFonts w:ascii="Arial" w:eastAsiaTheme="minorHAnsi" w:hAnsi="Arial" w:cs="Arial"/>
          <w:sz w:val="16"/>
          <w:szCs w:val="16"/>
        </w:rPr>
        <w:t>swz</w:t>
      </w:r>
      <w:proofErr w:type="spellEnd"/>
      <w:r w:rsidR="000A1CDC" w:rsidRPr="00806799">
        <w:rPr>
          <w:rFonts w:ascii="Arial" w:eastAsiaTheme="minorHAnsi" w:hAnsi="Arial" w:cs="Arial"/>
          <w:sz w:val="16"/>
          <w:szCs w:val="16"/>
        </w:rPr>
        <w:t>)</w:t>
      </w:r>
      <w:r w:rsidR="000A1CDC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i uznaj</w:t>
      </w:r>
      <w:r w:rsidR="000958A8" w:rsidRPr="00806799">
        <w:rPr>
          <w:rFonts w:ascii="Arial" w:eastAsiaTheme="minorHAnsi" w:hAnsi="Arial" w:cs="Arial"/>
          <w:sz w:val="20"/>
          <w:szCs w:val="20"/>
        </w:rPr>
        <w:t>ę</w:t>
      </w:r>
      <w:r w:rsidRPr="00806799">
        <w:rPr>
          <w:rFonts w:ascii="Arial" w:eastAsiaTheme="minorHAnsi" w:hAnsi="Arial" w:cs="Arial"/>
          <w:sz w:val="20"/>
          <w:szCs w:val="20"/>
        </w:rPr>
        <w:t xml:space="preserve"> się za związan</w:t>
      </w:r>
      <w:r w:rsidR="000958A8" w:rsidRPr="00806799">
        <w:rPr>
          <w:rFonts w:ascii="Arial" w:eastAsiaTheme="minorHAnsi" w:hAnsi="Arial" w:cs="Arial"/>
          <w:sz w:val="20"/>
          <w:szCs w:val="20"/>
        </w:rPr>
        <w:t>ego</w:t>
      </w:r>
      <w:r w:rsidRPr="00806799">
        <w:rPr>
          <w:rFonts w:ascii="Arial" w:eastAsiaTheme="minorHAnsi" w:hAnsi="Arial" w:cs="Arial"/>
          <w:sz w:val="20"/>
          <w:szCs w:val="20"/>
        </w:rPr>
        <w:t xml:space="preserve"> określonymi w niej postanowieniami i zasadami postępowania oraz zdoby</w:t>
      </w:r>
      <w:r w:rsidR="000958A8" w:rsidRPr="00806799">
        <w:rPr>
          <w:rFonts w:ascii="Arial" w:eastAsiaTheme="minorHAnsi" w:hAnsi="Arial" w:cs="Arial"/>
          <w:sz w:val="20"/>
          <w:szCs w:val="20"/>
        </w:rPr>
        <w:t>łem</w:t>
      </w:r>
      <w:r w:rsidRPr="00806799">
        <w:rPr>
          <w:rFonts w:ascii="Arial" w:eastAsiaTheme="minorHAnsi" w:hAnsi="Arial" w:cs="Arial"/>
          <w:sz w:val="20"/>
          <w:szCs w:val="20"/>
        </w:rPr>
        <w:t xml:space="preserve"> konieczne informacje potrzebne do prawidłowego przygotowania oferty.</w:t>
      </w:r>
    </w:p>
    <w:p w14:paraId="16BFC605" w14:textId="70D61201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rPr>
          <w:rFonts w:ascii="Arial" w:eastAsiaTheme="minorHAnsi" w:hAnsi="Arial" w:cs="Arial"/>
          <w:b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O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ferujemy</w:t>
      </w:r>
      <w:r w:rsidRPr="0080679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 xml:space="preserve">gotowość do wykonania Zamówienia na warunkach określonych w </w:t>
      </w:r>
      <w:proofErr w:type="spellStart"/>
      <w:r w:rsidR="00806799">
        <w:rPr>
          <w:rFonts w:ascii="Arial" w:eastAsiaTheme="minorHAnsi" w:hAnsi="Arial" w:cs="Arial"/>
          <w:sz w:val="20"/>
          <w:szCs w:val="20"/>
        </w:rPr>
        <w:t>swz</w:t>
      </w:r>
      <w:proofErr w:type="spellEnd"/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561C7E10" w14:textId="31CDBE00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rPr>
          <w:rFonts w:ascii="Arial" w:eastAsiaTheme="minorHAnsi" w:hAnsi="Arial" w:cs="Arial"/>
          <w:b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O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świadczam</w:t>
      </w:r>
      <w:r w:rsidRPr="00806799">
        <w:rPr>
          <w:rFonts w:ascii="Arial" w:eastAsiaTheme="minorHAnsi" w:hAnsi="Arial" w:cs="Arial"/>
          <w:sz w:val="20"/>
          <w:szCs w:val="20"/>
        </w:rPr>
        <w:t>, że:</w:t>
      </w:r>
    </w:p>
    <w:p w14:paraId="1E1D1A42" w14:textId="2C4C727D" w:rsidR="007B58F0" w:rsidRPr="0080679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zap</w:t>
      </w:r>
      <w:r w:rsidR="00144055" w:rsidRPr="00806799">
        <w:rPr>
          <w:rFonts w:ascii="Arial" w:eastAsiaTheme="minorHAnsi" w:hAnsi="Arial" w:cs="Arial"/>
          <w:sz w:val="20"/>
          <w:szCs w:val="20"/>
        </w:rPr>
        <w:t>ozna</w:t>
      </w:r>
      <w:r w:rsidR="000958A8" w:rsidRPr="00806799">
        <w:rPr>
          <w:rFonts w:ascii="Arial" w:eastAsiaTheme="minorHAnsi" w:hAnsi="Arial" w:cs="Arial"/>
          <w:sz w:val="20"/>
          <w:szCs w:val="20"/>
        </w:rPr>
        <w:t>łem</w:t>
      </w:r>
      <w:r w:rsidR="00144055" w:rsidRPr="00806799">
        <w:rPr>
          <w:rFonts w:ascii="Arial" w:eastAsiaTheme="minorHAnsi" w:hAnsi="Arial" w:cs="Arial"/>
          <w:sz w:val="20"/>
          <w:szCs w:val="20"/>
        </w:rPr>
        <w:t xml:space="preserve"> się z projekt</w:t>
      </w:r>
      <w:r w:rsidR="000958A8" w:rsidRPr="00806799">
        <w:rPr>
          <w:rFonts w:ascii="Arial" w:eastAsiaTheme="minorHAnsi" w:hAnsi="Arial" w:cs="Arial"/>
          <w:sz w:val="20"/>
          <w:szCs w:val="20"/>
        </w:rPr>
        <w:t>ami</w:t>
      </w:r>
      <w:r w:rsidR="00144055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B96BE8">
        <w:rPr>
          <w:rFonts w:ascii="Arial" w:eastAsiaTheme="minorHAnsi" w:hAnsi="Arial" w:cs="Arial"/>
          <w:sz w:val="20"/>
          <w:szCs w:val="20"/>
        </w:rPr>
        <w:t xml:space="preserve">istotnych postanowień </w:t>
      </w:r>
      <w:r w:rsidR="00144055" w:rsidRPr="00806799">
        <w:rPr>
          <w:rFonts w:ascii="Arial" w:eastAsiaTheme="minorHAnsi" w:hAnsi="Arial" w:cs="Arial"/>
          <w:sz w:val="20"/>
          <w:szCs w:val="20"/>
        </w:rPr>
        <w:t>um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ów </w:t>
      </w:r>
      <w:r w:rsidR="00B96BE8" w:rsidRPr="00806799">
        <w:rPr>
          <w:rFonts w:ascii="Arial" w:eastAsiaTheme="minorHAnsi" w:hAnsi="Arial" w:cs="Arial"/>
          <w:sz w:val="16"/>
          <w:szCs w:val="16"/>
        </w:rPr>
        <w:t xml:space="preserve">(dalej: </w:t>
      </w:r>
      <w:proofErr w:type="spellStart"/>
      <w:r w:rsidR="00B96BE8">
        <w:rPr>
          <w:rFonts w:ascii="Arial" w:eastAsiaTheme="minorHAnsi" w:hAnsi="Arial" w:cs="Arial"/>
          <w:sz w:val="16"/>
          <w:szCs w:val="16"/>
        </w:rPr>
        <w:t>ipu</w:t>
      </w:r>
      <w:proofErr w:type="spellEnd"/>
      <w:r w:rsidR="00B96BE8" w:rsidRPr="00806799">
        <w:rPr>
          <w:rFonts w:ascii="Arial" w:eastAsiaTheme="minorHAnsi" w:hAnsi="Arial" w:cs="Arial"/>
          <w:sz w:val="16"/>
          <w:szCs w:val="16"/>
        </w:rPr>
        <w:t>)</w:t>
      </w:r>
      <w:r w:rsidR="00B96BE8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w zakresie każdej </w:t>
      </w:r>
      <w:r w:rsidR="00806799">
        <w:rPr>
          <w:rFonts w:ascii="Arial" w:eastAsiaTheme="minorHAnsi" w:hAnsi="Arial" w:cs="Arial"/>
          <w:sz w:val="20"/>
          <w:szCs w:val="20"/>
        </w:rPr>
        <w:t>c</w:t>
      </w:r>
      <w:r w:rsidR="000958A8" w:rsidRPr="00806799">
        <w:rPr>
          <w:rFonts w:ascii="Arial" w:eastAsiaTheme="minorHAnsi" w:hAnsi="Arial" w:cs="Arial"/>
          <w:sz w:val="20"/>
          <w:szCs w:val="20"/>
        </w:rPr>
        <w:t>zęści zamówienia na którą składam ofertę, a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przedstawionym</w:t>
      </w:r>
      <w:r w:rsidR="000958A8" w:rsidRPr="00806799">
        <w:rPr>
          <w:rFonts w:ascii="Arial" w:eastAsiaTheme="minorHAnsi" w:hAnsi="Arial" w:cs="Arial"/>
          <w:sz w:val="20"/>
          <w:szCs w:val="20"/>
        </w:rPr>
        <w:t>i</w:t>
      </w:r>
      <w:r w:rsidRPr="00806799">
        <w:rPr>
          <w:rFonts w:ascii="Arial" w:eastAsiaTheme="minorHAnsi" w:hAnsi="Arial" w:cs="Arial"/>
          <w:sz w:val="20"/>
          <w:szCs w:val="20"/>
        </w:rPr>
        <w:t xml:space="preserve"> w </w:t>
      </w:r>
      <w:proofErr w:type="spellStart"/>
      <w:r w:rsidR="00806799">
        <w:rPr>
          <w:rFonts w:ascii="Arial" w:eastAsiaTheme="minorHAnsi" w:hAnsi="Arial" w:cs="Arial"/>
          <w:sz w:val="20"/>
          <w:szCs w:val="20"/>
        </w:rPr>
        <w:t>swz</w:t>
      </w:r>
      <w:proofErr w:type="spellEnd"/>
      <w:r w:rsidRPr="00806799">
        <w:rPr>
          <w:rFonts w:ascii="Arial" w:eastAsiaTheme="minorHAnsi" w:hAnsi="Arial" w:cs="Arial"/>
          <w:sz w:val="20"/>
          <w:szCs w:val="20"/>
        </w:rPr>
        <w:t xml:space="preserve"> i zobowiązuj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ę </w:t>
      </w:r>
      <w:r w:rsidRPr="00806799">
        <w:rPr>
          <w:rFonts w:ascii="Arial" w:eastAsiaTheme="minorHAnsi" w:hAnsi="Arial" w:cs="Arial"/>
          <w:sz w:val="20"/>
          <w:szCs w:val="20"/>
        </w:rPr>
        <w:t xml:space="preserve">się w przypadku wyboru 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mojej </w:t>
      </w:r>
      <w:r w:rsidRPr="00806799">
        <w:rPr>
          <w:rFonts w:ascii="Arial" w:eastAsiaTheme="minorHAnsi" w:hAnsi="Arial" w:cs="Arial"/>
          <w:sz w:val="20"/>
          <w:szCs w:val="20"/>
        </w:rPr>
        <w:t>oferty do zawarcia um</w:t>
      </w:r>
      <w:r w:rsidR="000958A8" w:rsidRPr="00806799">
        <w:rPr>
          <w:rFonts w:ascii="Arial" w:eastAsiaTheme="minorHAnsi" w:hAnsi="Arial" w:cs="Arial"/>
          <w:sz w:val="20"/>
          <w:szCs w:val="20"/>
        </w:rPr>
        <w:t>ó</w:t>
      </w:r>
      <w:r w:rsidRPr="00806799">
        <w:rPr>
          <w:rFonts w:ascii="Arial" w:eastAsiaTheme="minorHAnsi" w:hAnsi="Arial" w:cs="Arial"/>
          <w:sz w:val="20"/>
          <w:szCs w:val="20"/>
        </w:rPr>
        <w:t>w na warunkach w ni</w:t>
      </w:r>
      <w:r w:rsidR="000958A8" w:rsidRPr="00806799">
        <w:rPr>
          <w:rFonts w:ascii="Arial" w:eastAsiaTheme="minorHAnsi" w:hAnsi="Arial" w:cs="Arial"/>
          <w:sz w:val="20"/>
          <w:szCs w:val="20"/>
        </w:rPr>
        <w:t>ch</w:t>
      </w:r>
      <w:r w:rsidRPr="00806799">
        <w:rPr>
          <w:rFonts w:ascii="Arial" w:eastAsiaTheme="minorHAnsi" w:hAnsi="Arial" w:cs="Arial"/>
          <w:sz w:val="20"/>
          <w:szCs w:val="20"/>
        </w:rPr>
        <w:t xml:space="preserve"> określonych, w miejscu i terminie wyznaczonym przez Zamawiającego,</w:t>
      </w:r>
    </w:p>
    <w:p w14:paraId="5D8525C6" w14:textId="2D3AF71E" w:rsidR="007B58F0" w:rsidRPr="0080679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wyrażamy zgodę na warunki płatności określone w projek</w:t>
      </w:r>
      <w:r w:rsidR="000958A8" w:rsidRPr="00806799">
        <w:rPr>
          <w:rFonts w:ascii="Arial" w:eastAsiaTheme="minorHAnsi" w:hAnsi="Arial" w:cs="Arial"/>
          <w:sz w:val="20"/>
          <w:szCs w:val="20"/>
        </w:rPr>
        <w:t>tach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="00B96BE8">
        <w:rPr>
          <w:rFonts w:ascii="Arial" w:eastAsiaTheme="minorHAnsi" w:hAnsi="Arial" w:cs="Arial"/>
          <w:sz w:val="20"/>
          <w:szCs w:val="20"/>
        </w:rPr>
        <w:t>ipu</w:t>
      </w:r>
      <w:proofErr w:type="spellEnd"/>
      <w:r w:rsidRPr="00806799">
        <w:rPr>
          <w:rFonts w:ascii="Arial" w:eastAsiaTheme="minorHAnsi" w:hAnsi="Arial" w:cs="Arial"/>
          <w:sz w:val="20"/>
          <w:szCs w:val="20"/>
        </w:rPr>
        <w:t>,</w:t>
      </w:r>
    </w:p>
    <w:p w14:paraId="40F824A6" w14:textId="1E7A854C" w:rsidR="00BE537E" w:rsidRPr="0080679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zobowiązuj</w:t>
      </w:r>
      <w:r w:rsidR="000958A8" w:rsidRPr="00806799">
        <w:rPr>
          <w:rFonts w:ascii="Arial" w:eastAsiaTheme="minorHAnsi" w:hAnsi="Arial" w:cs="Arial"/>
          <w:sz w:val="20"/>
          <w:szCs w:val="20"/>
        </w:rPr>
        <w:t>ę</w:t>
      </w:r>
      <w:r w:rsidRPr="00806799">
        <w:rPr>
          <w:rFonts w:ascii="Arial" w:eastAsiaTheme="minorHAnsi" w:hAnsi="Arial" w:cs="Arial"/>
          <w:sz w:val="20"/>
          <w:szCs w:val="20"/>
        </w:rPr>
        <w:t xml:space="preserve"> się zrealizować zamówienie w terminach i na warunkach określonych w </w:t>
      </w:r>
      <w:proofErr w:type="spellStart"/>
      <w:r w:rsidR="00806799">
        <w:rPr>
          <w:rFonts w:ascii="Arial" w:eastAsiaTheme="minorHAnsi" w:hAnsi="Arial" w:cs="Arial"/>
          <w:sz w:val="20"/>
          <w:szCs w:val="20"/>
        </w:rPr>
        <w:t>swz</w:t>
      </w:r>
      <w:proofErr w:type="spellEnd"/>
      <w:r w:rsidR="000958A8" w:rsidRPr="00806799">
        <w:rPr>
          <w:rFonts w:ascii="Arial" w:eastAsiaTheme="minorHAnsi" w:hAnsi="Arial" w:cs="Arial"/>
          <w:sz w:val="20"/>
          <w:szCs w:val="20"/>
        </w:rPr>
        <w:t>,</w:t>
      </w:r>
    </w:p>
    <w:p w14:paraId="64695A94" w14:textId="4FF2473C" w:rsidR="00BE537E" w:rsidRPr="00806799" w:rsidRDefault="00BE537E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zastrzegam/nie zastrzegam</w:t>
      </w:r>
      <w:r w:rsidR="000B1F16" w:rsidRPr="00806799">
        <w:rPr>
          <w:rStyle w:val="Odwoanieprzypisudolnego"/>
          <w:rFonts w:ascii="Arial" w:eastAsiaTheme="minorHAnsi" w:hAnsi="Arial" w:cs="Arial"/>
          <w:sz w:val="20"/>
          <w:szCs w:val="20"/>
        </w:rPr>
        <w:footnoteReference w:id="1"/>
      </w:r>
      <w:r w:rsidRPr="00806799">
        <w:rPr>
          <w:rFonts w:ascii="Arial" w:eastAsiaTheme="minorHAnsi" w:hAnsi="Arial" w:cs="Arial"/>
          <w:sz w:val="20"/>
          <w:szCs w:val="20"/>
        </w:rPr>
        <w:t xml:space="preserve"> części oferty jako tajemnica przedsiębiorstwa, w rozumieniu ustawy z dnia </w:t>
      </w:r>
      <w:r w:rsidR="00B96BE8">
        <w:rPr>
          <w:rFonts w:ascii="Arial" w:eastAsiaTheme="minorHAnsi" w:hAnsi="Arial" w:cs="Arial"/>
          <w:sz w:val="20"/>
          <w:szCs w:val="20"/>
        </w:rPr>
        <w:br/>
      </w:r>
      <w:r w:rsidRPr="00806799">
        <w:rPr>
          <w:rFonts w:ascii="Arial" w:eastAsiaTheme="minorHAnsi" w:hAnsi="Arial" w:cs="Arial"/>
          <w:sz w:val="20"/>
          <w:szCs w:val="20"/>
        </w:rPr>
        <w:t>16 kwietnia 1993 r. o zwalczaniu nieuczciwej konkurencji (tekst jednolity: Dz.U. z 2022 r.</w:t>
      </w:r>
      <w:r w:rsidR="00E45E7F" w:rsidRPr="00806799">
        <w:rPr>
          <w:rFonts w:ascii="Arial" w:eastAsiaTheme="minorHAnsi" w:hAnsi="Arial" w:cs="Arial"/>
          <w:sz w:val="20"/>
          <w:szCs w:val="20"/>
        </w:rPr>
        <w:t>,</w:t>
      </w:r>
      <w:r w:rsidRPr="00806799">
        <w:rPr>
          <w:rFonts w:ascii="Arial" w:eastAsiaTheme="minorHAnsi" w:hAnsi="Arial" w:cs="Arial"/>
          <w:sz w:val="20"/>
          <w:szCs w:val="20"/>
        </w:rPr>
        <w:t xml:space="preserve"> poz. 1233) </w:t>
      </w:r>
      <w:r w:rsidR="00C818BF">
        <w:rPr>
          <w:rFonts w:ascii="Arial" w:eastAsiaTheme="minorHAnsi" w:hAnsi="Arial" w:cs="Arial"/>
          <w:sz w:val="20"/>
          <w:szCs w:val="20"/>
        </w:rPr>
        <w:br/>
      </w:r>
      <w:r w:rsidRPr="00806799">
        <w:rPr>
          <w:rFonts w:ascii="Arial" w:eastAsiaTheme="minorHAnsi" w:hAnsi="Arial" w:cs="Arial"/>
          <w:sz w:val="20"/>
          <w:szCs w:val="20"/>
        </w:rPr>
        <w:t xml:space="preserve">i w związku z tym informacje zawarte w plikach </w:t>
      </w:r>
      <w:r w:rsidR="00B96BE8">
        <w:rPr>
          <w:rFonts w:ascii="Arial" w:eastAsiaTheme="minorHAnsi" w:hAnsi="Arial" w:cs="Arial"/>
          <w:sz w:val="20"/>
          <w:szCs w:val="20"/>
        </w:rPr>
        <w:t>…</w:t>
      </w:r>
      <w:r w:rsidRPr="00806799">
        <w:rPr>
          <w:rFonts w:ascii="Arial" w:eastAsiaTheme="minorHAnsi" w:hAnsi="Arial" w:cs="Arial"/>
          <w:sz w:val="20"/>
          <w:szCs w:val="20"/>
        </w:rPr>
        <w:t xml:space="preserve"> stanowią tajemnicę przedsiębiorstwa w rozumieniu w</w:t>
      </w:r>
      <w:r w:rsidR="00E45E7F" w:rsidRPr="00806799">
        <w:rPr>
          <w:rFonts w:ascii="Arial" w:eastAsiaTheme="minorHAnsi" w:hAnsi="Arial" w:cs="Arial"/>
          <w:sz w:val="20"/>
          <w:szCs w:val="20"/>
        </w:rPr>
        <w:t xml:space="preserve">yżej </w:t>
      </w:r>
      <w:r w:rsidRPr="00806799">
        <w:rPr>
          <w:rFonts w:ascii="Arial" w:eastAsiaTheme="minorHAnsi" w:hAnsi="Arial" w:cs="Arial"/>
          <w:sz w:val="20"/>
          <w:szCs w:val="20"/>
        </w:rPr>
        <w:t>w</w:t>
      </w:r>
      <w:r w:rsidR="00E45E7F" w:rsidRPr="00806799">
        <w:rPr>
          <w:rFonts w:ascii="Arial" w:eastAsiaTheme="minorHAnsi" w:hAnsi="Arial" w:cs="Arial"/>
          <w:sz w:val="20"/>
          <w:szCs w:val="20"/>
        </w:rPr>
        <w:t>ymienionych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przepisów</w:t>
      </w:r>
      <w:r w:rsidR="00E45E7F" w:rsidRPr="00806799">
        <w:rPr>
          <w:rFonts w:ascii="Arial" w:eastAsiaTheme="minorHAnsi" w:hAnsi="Arial" w:cs="Arial"/>
          <w:sz w:val="20"/>
          <w:szCs w:val="20"/>
        </w:rPr>
        <w:t>;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E45E7F" w:rsidRPr="00806799">
        <w:rPr>
          <w:rFonts w:ascii="Arial" w:eastAsiaTheme="minorHAnsi" w:hAnsi="Arial" w:cs="Arial"/>
          <w:sz w:val="20"/>
          <w:szCs w:val="20"/>
        </w:rPr>
        <w:t>p</w:t>
      </w:r>
      <w:r w:rsidRPr="00806799">
        <w:rPr>
          <w:rFonts w:ascii="Arial" w:eastAsiaTheme="minorHAnsi" w:hAnsi="Arial" w:cs="Arial"/>
          <w:sz w:val="20"/>
          <w:szCs w:val="20"/>
        </w:rPr>
        <w:t>ozostałe części oferty oraz załączniki do niej są jawne i nie zawierają informacji stanowiących tajemnicę przedsiębiorstwa,</w:t>
      </w:r>
    </w:p>
    <w:p w14:paraId="19D29F7D" w14:textId="51C7094B" w:rsidR="00BE537E" w:rsidRPr="00806799" w:rsidRDefault="00BE537E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lastRenderedPageBreak/>
        <w:t>wypełniłem obowiązki informacyjne przewidziane w art. 13 lub art. 14 RODO</w:t>
      </w:r>
      <w:r w:rsidR="000B1F16" w:rsidRPr="00806799">
        <w:rPr>
          <w:rStyle w:val="Odwoanieprzypisudolnego"/>
          <w:rFonts w:ascii="Arial" w:eastAsiaTheme="minorHAnsi" w:hAnsi="Arial" w:cs="Arial"/>
          <w:sz w:val="20"/>
          <w:szCs w:val="20"/>
        </w:rPr>
        <w:footnoteReference w:id="2"/>
      </w:r>
      <w:r w:rsidRPr="00806799">
        <w:rPr>
          <w:rFonts w:ascii="Arial" w:eastAsiaTheme="minorHAnsi" w:hAnsi="Arial" w:cs="Arial"/>
          <w:sz w:val="20"/>
          <w:szCs w:val="20"/>
        </w:rPr>
        <w:t xml:space="preserve"> wobec osób fizycznych,</w:t>
      </w:r>
      <w:r w:rsidR="00E45E7F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 xml:space="preserve">od których dane osobowe bezpośrednio lub pośrednio pozyskałem w celu ubiegania się o udzielenie zamówienia publicznego w niniejszym postępowaniu, i których dane zostały przekazane </w:t>
      </w:r>
      <w:r w:rsidR="000B1F16" w:rsidRPr="00806799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>amawiającemu w ramach zamówienia oraz zobowiązuję się do wypełnienia go niezwłocznie w przypadku zmiany lub rozszerzenia liczby osób, o których mowa powyżej</w:t>
      </w:r>
      <w:r w:rsidR="00E45E7F" w:rsidRPr="00806799">
        <w:rPr>
          <w:rFonts w:ascii="Arial" w:eastAsiaTheme="minorHAnsi" w:hAnsi="Arial" w:cs="Arial"/>
          <w:sz w:val="20"/>
          <w:szCs w:val="20"/>
        </w:rPr>
        <w:t>.</w:t>
      </w:r>
      <w:r w:rsidR="000B1F16" w:rsidRPr="00806799">
        <w:rPr>
          <w:rStyle w:val="Odwoanieprzypisudolnego"/>
          <w:rFonts w:ascii="Arial" w:eastAsiaTheme="minorHAnsi" w:hAnsi="Arial" w:cs="Arial"/>
          <w:sz w:val="20"/>
          <w:szCs w:val="20"/>
        </w:rPr>
        <w:footnoteReference w:id="3"/>
      </w:r>
    </w:p>
    <w:p w14:paraId="20C7F7A0" w14:textId="095A6D1B" w:rsidR="007B58F0" w:rsidRPr="00806799" w:rsidRDefault="00844593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Uważam się</w:t>
      </w:r>
      <w:r w:rsidR="007B58F0" w:rsidRPr="0080679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7B58F0" w:rsidRPr="00806799">
        <w:rPr>
          <w:rFonts w:ascii="Arial" w:eastAsiaTheme="minorHAnsi" w:hAnsi="Arial" w:cs="Arial"/>
          <w:sz w:val="20"/>
          <w:szCs w:val="20"/>
        </w:rPr>
        <w:t>za związan</w:t>
      </w:r>
      <w:r w:rsidR="00840773" w:rsidRPr="00806799">
        <w:rPr>
          <w:rFonts w:ascii="Arial" w:eastAsiaTheme="minorHAnsi" w:hAnsi="Arial" w:cs="Arial"/>
          <w:sz w:val="20"/>
          <w:szCs w:val="20"/>
        </w:rPr>
        <w:t>ego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niniejszą ofertą przez czas wskazany w </w:t>
      </w:r>
      <w:proofErr w:type="spellStart"/>
      <w:r w:rsidR="00C818BF">
        <w:rPr>
          <w:rFonts w:ascii="Arial" w:eastAsiaTheme="minorHAnsi" w:hAnsi="Arial" w:cs="Arial"/>
          <w:sz w:val="20"/>
          <w:szCs w:val="20"/>
        </w:rPr>
        <w:t>swz</w:t>
      </w:r>
      <w:proofErr w:type="spellEnd"/>
      <w:r w:rsidR="007B58F0" w:rsidRPr="00806799">
        <w:rPr>
          <w:rFonts w:ascii="Arial" w:eastAsiaTheme="minorHAnsi" w:hAnsi="Arial" w:cs="Arial"/>
          <w:sz w:val="20"/>
          <w:szCs w:val="20"/>
        </w:rPr>
        <w:t xml:space="preserve">, czyli przez okres </w:t>
      </w:r>
      <w:r w:rsidR="00027D49">
        <w:rPr>
          <w:rFonts w:ascii="Arial" w:eastAsiaTheme="minorHAnsi" w:hAnsi="Arial" w:cs="Arial"/>
          <w:b/>
          <w:color w:val="1F497D" w:themeColor="text2"/>
          <w:sz w:val="20"/>
          <w:szCs w:val="20"/>
        </w:rPr>
        <w:t>6</w:t>
      </w:r>
      <w:r w:rsidR="007B58F0" w:rsidRPr="00806799">
        <w:rPr>
          <w:rFonts w:ascii="Arial" w:eastAsiaTheme="minorHAnsi" w:hAnsi="Arial" w:cs="Arial"/>
          <w:b/>
          <w:color w:val="1F497D" w:themeColor="text2"/>
          <w:sz w:val="20"/>
          <w:szCs w:val="20"/>
        </w:rPr>
        <w:t>0 dni</w:t>
      </w:r>
      <w:r w:rsidR="007B58F0" w:rsidRPr="00806799">
        <w:rPr>
          <w:rFonts w:ascii="Arial" w:eastAsiaTheme="minorHAnsi" w:hAnsi="Arial" w:cs="Arial"/>
          <w:sz w:val="20"/>
          <w:szCs w:val="20"/>
        </w:rPr>
        <w:t>, licząc od terminu składania ofert.</w:t>
      </w:r>
      <w:bookmarkStart w:id="1" w:name="_GoBack"/>
      <w:bookmarkEnd w:id="1"/>
    </w:p>
    <w:p w14:paraId="32737783" w14:textId="42ACF318" w:rsidR="007B58F0" w:rsidRPr="00806799" w:rsidRDefault="00844593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Zamówienie zrealizujemy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sami*</w:t>
      </w:r>
      <w:r w:rsidR="008B2980" w:rsidRPr="00806799">
        <w:rPr>
          <w:rFonts w:ascii="Arial" w:eastAsiaTheme="minorHAnsi" w:hAnsi="Arial" w:cs="Arial"/>
          <w:sz w:val="20"/>
          <w:szCs w:val="20"/>
        </w:rPr>
        <w:t>*</w:t>
      </w:r>
      <w:r w:rsidR="007B58F0" w:rsidRPr="00806799">
        <w:rPr>
          <w:rFonts w:ascii="Arial" w:eastAsiaTheme="minorHAnsi" w:hAnsi="Arial" w:cs="Arial"/>
          <w:sz w:val="20"/>
          <w:szCs w:val="20"/>
        </w:rPr>
        <w:t>/przy udziale podwykonawców*</w:t>
      </w:r>
      <w:r w:rsidR="008B2980" w:rsidRPr="00806799">
        <w:rPr>
          <w:rFonts w:ascii="Arial" w:eastAsiaTheme="minorHAnsi" w:hAnsi="Arial" w:cs="Arial"/>
          <w:sz w:val="20"/>
          <w:szCs w:val="20"/>
        </w:rPr>
        <w:t>*</w:t>
      </w:r>
      <w:r w:rsidR="007B58F0" w:rsidRPr="00806799">
        <w:rPr>
          <w:rFonts w:ascii="Arial" w:eastAsiaTheme="minorHAnsi" w:hAnsi="Arial" w:cs="Arial"/>
          <w:sz w:val="20"/>
          <w:szCs w:val="20"/>
        </w:rPr>
        <w:t>, którzy będą wykonywać</w:t>
      </w:r>
      <w:r w:rsidR="008B2980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następujące prace wchodzące w zakres przedmiotu </w:t>
      </w:r>
      <w:r w:rsidRPr="00806799">
        <w:rPr>
          <w:rFonts w:ascii="Arial" w:eastAsiaTheme="minorHAnsi" w:hAnsi="Arial" w:cs="Arial"/>
          <w:sz w:val="20"/>
          <w:szCs w:val="20"/>
        </w:rPr>
        <w:t>z</w:t>
      </w:r>
      <w:r w:rsidR="007B58F0" w:rsidRPr="00806799">
        <w:rPr>
          <w:rFonts w:ascii="Arial" w:eastAsiaTheme="minorHAnsi" w:hAnsi="Arial" w:cs="Arial"/>
          <w:sz w:val="20"/>
          <w:szCs w:val="20"/>
        </w:rPr>
        <w:t>amówienia:</w:t>
      </w:r>
    </w:p>
    <w:p w14:paraId="12BCB3E2" w14:textId="3BF424AF" w:rsidR="00844593" w:rsidRPr="00806799" w:rsidRDefault="00E75C7A" w:rsidP="008B2980">
      <w:pPr>
        <w:pStyle w:val="Akapitzlist"/>
        <w:numPr>
          <w:ilvl w:val="0"/>
          <w:numId w:val="28"/>
        </w:numPr>
        <w:spacing w:before="120" w:after="0"/>
        <w:ind w:left="568" w:hanging="284"/>
        <w:contextualSpacing w:val="0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zakres prac, które będzie wykonywać podwykonawca*</w:t>
      </w:r>
      <w:r w:rsidR="008B2980" w:rsidRPr="00806799">
        <w:rPr>
          <w:rFonts w:ascii="Arial" w:eastAsiaTheme="minorHAnsi" w:hAnsi="Arial" w:cs="Arial"/>
          <w:sz w:val="20"/>
          <w:szCs w:val="20"/>
        </w:rPr>
        <w:t>**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844593" w:rsidRPr="00806799" w14:paraId="36EA14EE" w14:textId="77777777" w:rsidTr="00844593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B007" w14:textId="77777777" w:rsidR="00844593" w:rsidRPr="00806799" w:rsidRDefault="00844593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7B66EEF5" w14:textId="77777777" w:rsidR="00844593" w:rsidRPr="00806799" w:rsidRDefault="00844593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4D31C5E7" w14:textId="71314D04" w:rsidR="00E75C7A" w:rsidRPr="00806799" w:rsidRDefault="00E75C7A" w:rsidP="00E75C7A">
      <w:pPr>
        <w:pStyle w:val="Akapitzlist"/>
        <w:numPr>
          <w:ilvl w:val="0"/>
          <w:numId w:val="28"/>
        </w:numPr>
        <w:spacing w:before="120" w:after="0"/>
        <w:ind w:left="567" w:hanging="283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zakres prac, które będzie wykonywać podwykonawca*</w:t>
      </w:r>
      <w:r w:rsidR="008B2980" w:rsidRPr="00806799">
        <w:rPr>
          <w:rFonts w:ascii="Arial" w:eastAsiaTheme="minorHAnsi" w:hAnsi="Arial" w:cs="Arial"/>
          <w:sz w:val="20"/>
          <w:szCs w:val="20"/>
        </w:rPr>
        <w:t>**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75C7A" w:rsidRPr="00806799" w14:paraId="068F469F" w14:textId="77777777" w:rsidTr="0023263B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07C9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5C716DD4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4194E4C1" w14:textId="29614B20" w:rsidR="00E75C7A" w:rsidRPr="00806799" w:rsidRDefault="00E75C7A" w:rsidP="00E75C7A">
      <w:pPr>
        <w:pStyle w:val="Akapitzlist"/>
        <w:numPr>
          <w:ilvl w:val="0"/>
          <w:numId w:val="28"/>
        </w:numPr>
        <w:spacing w:before="120" w:after="0"/>
        <w:ind w:left="567" w:hanging="283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zakres prac, które będzie wykonywać podwykonawca*</w:t>
      </w:r>
      <w:r w:rsidR="008B2980" w:rsidRPr="00806799">
        <w:rPr>
          <w:rFonts w:ascii="Arial" w:eastAsiaTheme="minorHAnsi" w:hAnsi="Arial" w:cs="Arial"/>
          <w:sz w:val="20"/>
          <w:szCs w:val="20"/>
        </w:rPr>
        <w:t>**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75C7A" w:rsidRPr="00806799" w14:paraId="255FC12F" w14:textId="77777777" w:rsidTr="0023263B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34A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31D722D3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44CE8B9F" w14:textId="06BCC491" w:rsidR="00840773" w:rsidRPr="00806799" w:rsidRDefault="00840773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Dane rejestrowe podwykonawców</w:t>
      </w:r>
      <w:r w:rsidRPr="00806799">
        <w:rPr>
          <w:rFonts w:ascii="Arial" w:eastAsiaTheme="minorHAnsi" w:hAnsi="Arial" w:cs="Arial"/>
          <w:sz w:val="20"/>
          <w:szCs w:val="20"/>
        </w:rPr>
        <w:t>, którym wykonawca powierzy realizację części zamówienia, o których mowa w pkt 6 powyżej:</w:t>
      </w:r>
    </w:p>
    <w:p w14:paraId="66D5EF5F" w14:textId="2650B48D" w:rsidR="00840773" w:rsidRPr="00806799" w:rsidRDefault="00840773" w:rsidP="00AE34BD">
      <w:pPr>
        <w:spacing w:before="120" w:after="0"/>
        <w:ind w:left="284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>Podwykonawca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50"/>
        <w:gridCol w:w="1872"/>
        <w:gridCol w:w="1873"/>
        <w:gridCol w:w="1873"/>
        <w:gridCol w:w="1873"/>
        <w:gridCol w:w="1873"/>
      </w:tblGrid>
      <w:tr w:rsidR="00840773" w:rsidRPr="00806799" w14:paraId="39EF71D1" w14:textId="77777777" w:rsidTr="00840773">
        <w:trPr>
          <w:gridBefore w:val="1"/>
          <w:wBefore w:w="284" w:type="dxa"/>
        </w:trPr>
        <w:tc>
          <w:tcPr>
            <w:tcW w:w="10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FE68" w14:textId="77777777" w:rsidR="00840773" w:rsidRPr="00806799" w:rsidRDefault="00840773" w:rsidP="00FA08C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7CC8AF06" w14:textId="77777777" w:rsidR="00840773" w:rsidRPr="00806799" w:rsidRDefault="00840773" w:rsidP="00FA08C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  <w:tr w:rsidR="00840773" w:rsidRPr="00806799" w14:paraId="17D42D9B" w14:textId="77777777" w:rsidTr="00840773">
        <w:trPr>
          <w:trHeight w:val="48"/>
        </w:trPr>
        <w:tc>
          <w:tcPr>
            <w:tcW w:w="10498" w:type="dxa"/>
            <w:gridSpan w:val="7"/>
          </w:tcPr>
          <w:p w14:paraId="31EE237D" w14:textId="77777777" w:rsidR="00840773" w:rsidRPr="00806799" w:rsidRDefault="00840773" w:rsidP="00FA08C5">
            <w:pPr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</w:tr>
      <w:tr w:rsidR="00840773" w:rsidRPr="00806799" w14:paraId="3CB895EB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41E659D1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adres ul.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7DD8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840773" w:rsidRPr="00806799" w14:paraId="3D04A785" w14:textId="77777777" w:rsidTr="00FA08C5">
        <w:tc>
          <w:tcPr>
            <w:tcW w:w="10498" w:type="dxa"/>
            <w:gridSpan w:val="7"/>
            <w:vAlign w:val="center"/>
          </w:tcPr>
          <w:p w14:paraId="105C3908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840773" w:rsidRPr="00806799" w14:paraId="30D06F5C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769B7B52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kod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E91B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99570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miasto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C15A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48776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kraj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BE0B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840773" w:rsidRPr="00806799" w14:paraId="6A8288B2" w14:textId="77777777" w:rsidTr="00FA08C5">
        <w:tc>
          <w:tcPr>
            <w:tcW w:w="10498" w:type="dxa"/>
            <w:gridSpan w:val="7"/>
            <w:vAlign w:val="center"/>
          </w:tcPr>
          <w:p w14:paraId="474CDB36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840773" w:rsidRPr="00806799" w14:paraId="14851F9F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2CC30BF4" w14:textId="06417CB4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tel.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49B6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E9C31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fax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CBCF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  <w:vAlign w:val="center"/>
          </w:tcPr>
          <w:p w14:paraId="6EF98D07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  <w:vAlign w:val="center"/>
          </w:tcPr>
          <w:p w14:paraId="76A434A9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840773" w:rsidRPr="00806799" w14:paraId="6C9EABDC" w14:textId="77777777" w:rsidTr="00FA08C5">
        <w:tc>
          <w:tcPr>
            <w:tcW w:w="10498" w:type="dxa"/>
            <w:gridSpan w:val="7"/>
          </w:tcPr>
          <w:p w14:paraId="521AE3B6" w14:textId="77777777" w:rsidR="00840773" w:rsidRPr="00806799" w:rsidRDefault="00840773" w:rsidP="00FA08C5">
            <w:pPr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840773" w:rsidRPr="00806799" w14:paraId="0183E2F6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E340299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NIP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5BCE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5B52DED4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Regon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4190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D4EDCEC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757E18A2" w14:textId="77777777" w:rsidR="00840773" w:rsidRPr="00806799" w:rsidRDefault="00840773" w:rsidP="00FA08C5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1AD196DF" w14:textId="4F068FC6" w:rsidR="00BE537E" w:rsidRPr="00806799" w:rsidRDefault="00E45E7F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 xml:space="preserve">Oświadczam, zgodnie z art. 225, ust. 1 ustawy Prawo zamówień </w:t>
      </w:r>
      <w:r w:rsidRPr="00B96BE8">
        <w:rPr>
          <w:rFonts w:ascii="Arial" w:eastAsiaTheme="minorHAnsi" w:hAnsi="Arial" w:cs="Arial"/>
          <w:b/>
          <w:bCs/>
          <w:sz w:val="20"/>
          <w:szCs w:val="20"/>
        </w:rPr>
        <w:t>publicznych</w:t>
      </w:r>
      <w:r w:rsidRPr="00806799">
        <w:rPr>
          <w:rFonts w:ascii="Arial" w:eastAsiaTheme="minorHAnsi" w:hAnsi="Arial" w:cs="Arial"/>
          <w:sz w:val="20"/>
          <w:szCs w:val="20"/>
        </w:rPr>
        <w:t>, że</w:t>
      </w:r>
      <w:r w:rsidR="00BE537E" w:rsidRPr="00806799">
        <w:rPr>
          <w:rFonts w:ascii="Arial" w:eastAsiaTheme="minorHAnsi" w:hAnsi="Arial" w:cs="Arial"/>
          <w:sz w:val="20"/>
          <w:szCs w:val="20"/>
        </w:rPr>
        <w:t>:</w:t>
      </w:r>
    </w:p>
    <w:p w14:paraId="07C19706" w14:textId="0F7B9F37" w:rsidR="00E45E7F" w:rsidRPr="00806799" w:rsidRDefault="00BE537E" w:rsidP="00E45E7F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wybór naszej oferty będzie**/nie będzie** prowadził do powstania u </w:t>
      </w:r>
      <w:r w:rsidR="00C818BF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>amawiającego obowiązku podatkowego, zgodnie z przepisami o podatku od towarów i usług</w:t>
      </w:r>
      <w:r w:rsidR="00E45E7F" w:rsidRPr="00806799">
        <w:rPr>
          <w:rFonts w:ascii="Arial" w:eastAsiaTheme="minorHAnsi" w:hAnsi="Arial" w:cs="Arial"/>
          <w:sz w:val="20"/>
          <w:szCs w:val="20"/>
        </w:rPr>
        <w:t>,</w:t>
      </w:r>
    </w:p>
    <w:p w14:paraId="4D7D41F3" w14:textId="1CB667FD" w:rsidR="00E86D39" w:rsidRPr="0080679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nazwa (rodzaj) towaru lub usługi, których dostawa lub świadczenie będą prowadziły do powstania obowiązku podatkowego u </w:t>
      </w:r>
      <w:r w:rsidR="00C818BF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>amawiającego: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86D39" w:rsidRPr="00806799" w14:paraId="6E3D3CB9" w14:textId="77777777" w:rsidTr="00E86D39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E456" w14:textId="77777777" w:rsidR="00E86D39" w:rsidRPr="00806799" w:rsidRDefault="00E86D39" w:rsidP="00CE2248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1BDFA803" w14:textId="77777777" w:rsidR="00E86D39" w:rsidRPr="00806799" w:rsidRDefault="00E86D39" w:rsidP="00CE2248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7BC678C2" w14:textId="51CF1CE0" w:rsidR="00E86D39" w:rsidRPr="0080679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wartości towaru lub usługi objętego obowiązkiem podatkowym </w:t>
      </w:r>
      <w:r w:rsidR="00E86D39" w:rsidRPr="00806799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 xml:space="preserve">amawiającego, bez kwoty podatku od towarów </w:t>
      </w:r>
      <w:r w:rsidR="00C818BF">
        <w:rPr>
          <w:rFonts w:ascii="Arial" w:eastAsiaTheme="minorHAnsi" w:hAnsi="Arial" w:cs="Arial"/>
          <w:sz w:val="20"/>
          <w:szCs w:val="20"/>
        </w:rPr>
        <w:br/>
      </w:r>
      <w:r w:rsidRPr="00806799">
        <w:rPr>
          <w:rFonts w:ascii="Arial" w:eastAsiaTheme="minorHAnsi" w:hAnsi="Arial" w:cs="Arial"/>
          <w:sz w:val="20"/>
          <w:szCs w:val="20"/>
        </w:rPr>
        <w:t xml:space="preserve">i usług: </w:t>
      </w:r>
      <w:r w:rsidR="00B96BE8">
        <w:rPr>
          <w:rFonts w:ascii="Arial" w:eastAsiaTheme="minorHAnsi" w:hAnsi="Arial" w:cs="Arial"/>
          <w:sz w:val="20"/>
          <w:szCs w:val="20"/>
        </w:rPr>
        <w:t>…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7F0294" w:rsidRPr="00806799">
        <w:rPr>
          <w:rFonts w:ascii="Arial" w:eastAsiaTheme="minorHAnsi" w:hAnsi="Arial" w:cs="Arial"/>
          <w:sz w:val="20"/>
          <w:szCs w:val="20"/>
        </w:rPr>
        <w:t>zł</w:t>
      </w:r>
      <w:r w:rsidR="00E86D39" w:rsidRPr="00806799">
        <w:rPr>
          <w:rFonts w:ascii="Arial" w:eastAsiaTheme="minorHAnsi" w:hAnsi="Arial" w:cs="Arial"/>
          <w:sz w:val="20"/>
          <w:szCs w:val="20"/>
        </w:rPr>
        <w:t>,</w:t>
      </w:r>
    </w:p>
    <w:p w14:paraId="2DD3378E" w14:textId="580E02B1" w:rsidR="00BE537E" w:rsidRPr="0080679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stawka podatku od towarów i usług, która zgodnie z wiedzą </w:t>
      </w:r>
      <w:r w:rsidR="00E86D39" w:rsidRPr="00806799">
        <w:rPr>
          <w:rFonts w:ascii="Arial" w:eastAsiaTheme="minorHAnsi" w:hAnsi="Arial" w:cs="Arial"/>
          <w:sz w:val="20"/>
          <w:szCs w:val="20"/>
        </w:rPr>
        <w:t>w</w:t>
      </w:r>
      <w:r w:rsidRPr="00806799">
        <w:rPr>
          <w:rFonts w:ascii="Arial" w:eastAsiaTheme="minorHAnsi" w:hAnsi="Arial" w:cs="Arial"/>
          <w:sz w:val="20"/>
          <w:szCs w:val="20"/>
        </w:rPr>
        <w:t>ykonawcy, będzie miała zastosowanie:</w:t>
      </w:r>
      <w:r w:rsidR="0073216C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B96BE8">
        <w:rPr>
          <w:rFonts w:ascii="Arial" w:eastAsiaTheme="minorHAnsi" w:hAnsi="Arial" w:cs="Arial"/>
          <w:sz w:val="20"/>
          <w:szCs w:val="20"/>
        </w:rPr>
        <w:t>…</w:t>
      </w:r>
      <w:r w:rsidR="0073216C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%</w:t>
      </w:r>
      <w:r w:rsidR="00E86D39" w:rsidRPr="00806799">
        <w:rPr>
          <w:rFonts w:ascii="Arial" w:eastAsiaTheme="minorHAnsi" w:hAnsi="Arial" w:cs="Arial"/>
          <w:sz w:val="20"/>
          <w:szCs w:val="20"/>
        </w:rPr>
        <w:t>.</w:t>
      </w:r>
    </w:p>
    <w:p w14:paraId="07858C59" w14:textId="77777777" w:rsidR="00AE34BD" w:rsidRDefault="00AE34BD">
      <w:pPr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eastAsiaTheme="minorHAnsi" w:hAnsi="Arial" w:cs="Arial"/>
          <w:b/>
          <w:bCs/>
          <w:sz w:val="20"/>
          <w:szCs w:val="20"/>
        </w:rPr>
        <w:br w:type="page"/>
      </w:r>
    </w:p>
    <w:p w14:paraId="1B0716A8" w14:textId="69589CD5" w:rsidR="00BE537E" w:rsidRPr="00806799" w:rsidRDefault="00E86D39" w:rsidP="00AE34BD">
      <w:pPr>
        <w:pStyle w:val="Akapitzlist"/>
        <w:numPr>
          <w:ilvl w:val="0"/>
          <w:numId w:val="15"/>
        </w:numPr>
        <w:spacing w:before="120" w:after="0"/>
        <w:ind w:left="425" w:hanging="425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lastRenderedPageBreak/>
        <w:t>Oświadcza, że:</w:t>
      </w:r>
    </w:p>
    <w:p w14:paraId="755BF06E" w14:textId="3E9701D4" w:rsidR="00E86D39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jestem mikroprzedsiębiorstwem: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4FA0D068" w14:textId="54B09515" w:rsidR="00E86D39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jestem małym 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73216C" w:rsidRPr="00806799">
        <w:rPr>
          <w:rFonts w:ascii="Arial" w:hAnsi="Arial" w:cs="Arial"/>
          <w:sz w:val="20"/>
          <w:szCs w:val="20"/>
        </w:rPr>
        <w:t>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4410723F" w14:textId="01B216F5" w:rsidR="00E86D39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jestem średnim 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0B51975A" w14:textId="03CE7F86" w:rsidR="00BE537E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innym 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73216C" w:rsidRPr="00806799">
        <w:rPr>
          <w:rFonts w:ascii="Arial" w:hAnsi="Arial" w:cs="Arial"/>
          <w:sz w:val="20"/>
          <w:szCs w:val="20"/>
        </w:rPr>
        <w:t>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27166B">
        <w:rPr>
          <w:rFonts w:ascii="Arial" w:hAnsi="Arial" w:cs="Arial"/>
          <w:sz w:val="20"/>
          <w:szCs w:val="20"/>
        </w:rPr>
      </w:r>
      <w:r w:rsidR="0027166B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301A44F2" w14:textId="77777777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Zgodnie z zaleceniem Komisji Europejskiej z dnia 6 maja 2003 r. dotyczącym definicji mikroprzedsiębiorstw oraz małych i średnich przedsiębiorstw (Dz.U. L 124 z 20</w:t>
      </w:r>
      <w:r w:rsidR="00381601" w:rsidRPr="00806799">
        <w:rPr>
          <w:rFonts w:ascii="Arial" w:eastAsiaTheme="minorHAnsi" w:hAnsi="Arial" w:cs="Arial"/>
          <w:sz w:val="20"/>
          <w:szCs w:val="20"/>
        </w:rPr>
        <w:t xml:space="preserve"> maja </w:t>
      </w:r>
      <w:r w:rsidRPr="00806799">
        <w:rPr>
          <w:rFonts w:ascii="Arial" w:eastAsiaTheme="minorHAnsi" w:hAnsi="Arial" w:cs="Arial"/>
          <w:sz w:val="20"/>
          <w:szCs w:val="20"/>
        </w:rPr>
        <w:t>2003, s. 36):</w:t>
      </w:r>
    </w:p>
    <w:p w14:paraId="5F7238FF" w14:textId="77777777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Mikroprzedsiębiorstwo: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przedsiębiorstwo, które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zatrudnia mniej niż 10 osób</w:t>
      </w:r>
      <w:r w:rsidRPr="00806799">
        <w:rPr>
          <w:rFonts w:ascii="Arial" w:eastAsiaTheme="minorHAnsi" w:hAnsi="Arial" w:cs="Arial"/>
          <w:sz w:val="20"/>
          <w:szCs w:val="20"/>
        </w:rPr>
        <w:t xml:space="preserve"> i którego roczny obrót lub roczna suma bilansowa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2 milionów EUR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778F4A55" w14:textId="77777777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Małe przedsiębiorstwo: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przedsiębiorstwo, które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zatrudnia mniej niż 50 osób</w:t>
      </w:r>
      <w:r w:rsidRPr="00806799">
        <w:rPr>
          <w:rFonts w:ascii="Arial" w:eastAsiaTheme="minorHAnsi" w:hAnsi="Arial" w:cs="Arial"/>
          <w:sz w:val="20"/>
          <w:szCs w:val="20"/>
        </w:rPr>
        <w:t xml:space="preserve"> i którego roczny obrót lub roczna suma bilansowa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10 milionów EUR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4BEC90A0" w14:textId="42519DC6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Średnie przedsiębiorstw</w:t>
      </w:r>
      <w:r w:rsidR="0073216C" w:rsidRPr="00806799">
        <w:rPr>
          <w:rFonts w:ascii="Arial" w:eastAsiaTheme="minorHAnsi" w:hAnsi="Arial" w:cs="Arial"/>
          <w:b/>
          <w:bCs/>
          <w:sz w:val="20"/>
          <w:szCs w:val="20"/>
        </w:rPr>
        <w:t>o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: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przedsiębiorstw</w:t>
      </w:r>
      <w:r w:rsidR="0073216C" w:rsidRPr="00806799">
        <w:rPr>
          <w:rFonts w:ascii="Arial" w:eastAsiaTheme="minorHAnsi" w:hAnsi="Arial" w:cs="Arial"/>
          <w:sz w:val="20"/>
          <w:szCs w:val="20"/>
        </w:rPr>
        <w:t>o</w:t>
      </w:r>
      <w:r w:rsidRPr="00806799">
        <w:rPr>
          <w:rFonts w:ascii="Arial" w:eastAsiaTheme="minorHAnsi" w:hAnsi="Arial" w:cs="Arial"/>
          <w:sz w:val="20"/>
          <w:szCs w:val="20"/>
        </w:rPr>
        <w:t xml:space="preserve">, które nie </w:t>
      </w:r>
      <w:r w:rsidR="0073216C" w:rsidRPr="00806799">
        <w:rPr>
          <w:rFonts w:ascii="Arial" w:eastAsiaTheme="minorHAnsi" w:hAnsi="Arial" w:cs="Arial"/>
          <w:sz w:val="20"/>
          <w:szCs w:val="20"/>
        </w:rPr>
        <w:t>jest</w:t>
      </w:r>
      <w:r w:rsidRPr="00806799">
        <w:rPr>
          <w:rFonts w:ascii="Arial" w:eastAsiaTheme="minorHAnsi" w:hAnsi="Arial" w:cs="Arial"/>
          <w:sz w:val="20"/>
          <w:szCs w:val="20"/>
        </w:rPr>
        <w:t xml:space="preserve"> mikroprzedsiębiorstw</w:t>
      </w:r>
      <w:r w:rsidR="0073216C" w:rsidRPr="00806799">
        <w:rPr>
          <w:rFonts w:ascii="Arial" w:eastAsiaTheme="minorHAnsi" w:hAnsi="Arial" w:cs="Arial"/>
          <w:sz w:val="20"/>
          <w:szCs w:val="20"/>
        </w:rPr>
        <w:t>em</w:t>
      </w:r>
      <w:r w:rsidRPr="00806799">
        <w:rPr>
          <w:rFonts w:ascii="Arial" w:eastAsiaTheme="minorHAnsi" w:hAnsi="Arial" w:cs="Arial"/>
          <w:sz w:val="20"/>
          <w:szCs w:val="20"/>
        </w:rPr>
        <w:t xml:space="preserve"> ani małym</w:t>
      </w:r>
      <w:r w:rsidR="00C818BF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przedsiębiorstw</w:t>
      </w:r>
      <w:r w:rsidR="0073216C" w:rsidRPr="00806799">
        <w:rPr>
          <w:rFonts w:ascii="Arial" w:eastAsiaTheme="minorHAnsi" w:hAnsi="Arial" w:cs="Arial"/>
          <w:sz w:val="20"/>
          <w:szCs w:val="20"/>
        </w:rPr>
        <w:t>em</w:t>
      </w:r>
      <w:r w:rsidRPr="00806799">
        <w:rPr>
          <w:rFonts w:ascii="Arial" w:eastAsiaTheme="minorHAnsi" w:hAnsi="Arial" w:cs="Arial"/>
          <w:sz w:val="20"/>
          <w:szCs w:val="20"/>
        </w:rPr>
        <w:t xml:space="preserve"> i które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zatrudnia mniej niż 250 osób</w:t>
      </w:r>
      <w:r w:rsidR="0073216C" w:rsidRPr="00806799">
        <w:rPr>
          <w:rFonts w:ascii="Arial" w:eastAsiaTheme="minorHAnsi" w:hAnsi="Arial" w:cs="Arial"/>
          <w:sz w:val="20"/>
          <w:szCs w:val="20"/>
        </w:rPr>
        <w:t xml:space="preserve">, </w:t>
      </w:r>
      <w:r w:rsidRPr="00806799">
        <w:rPr>
          <w:rFonts w:ascii="Arial" w:eastAsiaTheme="minorHAnsi" w:hAnsi="Arial" w:cs="Arial"/>
          <w:sz w:val="20"/>
          <w:szCs w:val="20"/>
        </w:rPr>
        <w:t>i któr</w:t>
      </w:r>
      <w:r w:rsidR="0073216C" w:rsidRPr="00806799">
        <w:rPr>
          <w:rFonts w:ascii="Arial" w:eastAsiaTheme="minorHAnsi" w:hAnsi="Arial" w:cs="Arial"/>
          <w:sz w:val="20"/>
          <w:szCs w:val="20"/>
        </w:rPr>
        <w:t>ego</w:t>
      </w:r>
      <w:r w:rsidRPr="00806799">
        <w:rPr>
          <w:rFonts w:ascii="Arial" w:eastAsiaTheme="minorHAnsi" w:hAnsi="Arial" w:cs="Arial"/>
          <w:sz w:val="20"/>
          <w:szCs w:val="20"/>
        </w:rPr>
        <w:t xml:space="preserve"> roczny obrót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50 milionów EUR</w:t>
      </w:r>
      <w:r w:rsidRPr="00806799">
        <w:rPr>
          <w:rFonts w:ascii="Arial" w:eastAsiaTheme="minorHAnsi" w:hAnsi="Arial" w:cs="Arial"/>
          <w:sz w:val="20"/>
          <w:szCs w:val="20"/>
        </w:rPr>
        <w:t xml:space="preserve"> lub roczna suma bilansowa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43 milionów EUR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77607E1F" w14:textId="0B6B07FA" w:rsidR="00BE537E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Inne przedsiębiorstwo:</w:t>
      </w:r>
      <w:r w:rsidRPr="00806799">
        <w:rPr>
          <w:rFonts w:ascii="Arial" w:eastAsiaTheme="minorHAnsi" w:hAnsi="Arial" w:cs="Arial"/>
          <w:sz w:val="20"/>
          <w:szCs w:val="20"/>
        </w:rPr>
        <w:t xml:space="preserve"> żadne z wymienionych.</w:t>
      </w:r>
    </w:p>
    <w:p w14:paraId="79F91923" w14:textId="77777777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425" w:hanging="425"/>
        <w:contextualSpacing w:val="0"/>
        <w:rPr>
          <w:rFonts w:ascii="Arial" w:eastAsiaTheme="minorHAnsi" w:hAnsi="Arial" w:cs="Arial"/>
          <w:i/>
          <w:iCs/>
          <w:sz w:val="20"/>
          <w:szCs w:val="20"/>
        </w:rPr>
      </w:pPr>
      <w:bookmarkStart w:id="2" w:name="OLE_LINK68"/>
      <w:r w:rsidRPr="00806799">
        <w:rPr>
          <w:rFonts w:ascii="Arial" w:eastAsiaTheme="minorHAnsi" w:hAnsi="Arial" w:cs="Arial"/>
          <w:b/>
          <w:bCs/>
          <w:sz w:val="20"/>
          <w:szCs w:val="20"/>
        </w:rPr>
        <w:t>O</w:t>
      </w:r>
      <w:r w:rsidR="00296330" w:rsidRPr="00806799">
        <w:rPr>
          <w:rFonts w:ascii="Arial" w:eastAsiaTheme="minorHAnsi" w:hAnsi="Arial" w:cs="Arial"/>
          <w:b/>
          <w:bCs/>
          <w:sz w:val="20"/>
          <w:szCs w:val="20"/>
        </w:rPr>
        <w:t>ferujemy</w:t>
      </w:r>
      <w:r w:rsidRPr="00806799">
        <w:rPr>
          <w:rFonts w:ascii="Arial" w:eastAsiaTheme="minorHAnsi" w:hAnsi="Arial" w:cs="Arial"/>
          <w:sz w:val="20"/>
          <w:szCs w:val="20"/>
        </w:rPr>
        <w:t xml:space="preserve"> wykonani</w:t>
      </w:r>
      <w:r w:rsidR="00296330" w:rsidRPr="00806799">
        <w:rPr>
          <w:rFonts w:ascii="Arial" w:eastAsiaTheme="minorHAnsi" w:hAnsi="Arial" w:cs="Arial"/>
          <w:sz w:val="20"/>
          <w:szCs w:val="20"/>
        </w:rPr>
        <w:t>e przedmiotu z</w:t>
      </w:r>
      <w:r w:rsidR="00AD7D76" w:rsidRPr="00806799">
        <w:rPr>
          <w:rFonts w:ascii="Arial" w:eastAsiaTheme="minorHAnsi" w:hAnsi="Arial" w:cs="Arial"/>
          <w:sz w:val="20"/>
          <w:szCs w:val="20"/>
        </w:rPr>
        <w:t>amówienia na poniższych warunkach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p w14:paraId="64464BC0" w14:textId="77777777" w:rsidR="007B58F0" w:rsidRPr="00806799" w:rsidRDefault="00AD3AF1" w:rsidP="00296330">
      <w:pPr>
        <w:spacing w:after="0"/>
        <w:ind w:firstLine="426"/>
        <w:rPr>
          <w:rFonts w:ascii="Arial" w:eastAsiaTheme="minorHAnsi" w:hAnsi="Arial" w:cs="Arial"/>
          <w:sz w:val="16"/>
          <w:szCs w:val="16"/>
        </w:rPr>
      </w:pPr>
      <w:r w:rsidRPr="00806799">
        <w:rPr>
          <w:rFonts w:ascii="Arial" w:eastAsiaTheme="minorHAnsi" w:hAnsi="Arial" w:cs="Arial"/>
          <w:b/>
          <w:bCs/>
          <w:sz w:val="16"/>
          <w:szCs w:val="16"/>
        </w:rPr>
        <w:t>Uwaga</w:t>
      </w:r>
      <w:r w:rsidR="007B58F0" w:rsidRPr="00806799">
        <w:rPr>
          <w:rFonts w:ascii="Arial" w:eastAsiaTheme="minorHAnsi" w:hAnsi="Arial" w:cs="Arial"/>
          <w:b/>
          <w:bCs/>
          <w:sz w:val="16"/>
          <w:szCs w:val="16"/>
        </w:rPr>
        <w:t>:</w:t>
      </w:r>
      <w:r w:rsidRPr="00806799">
        <w:rPr>
          <w:rFonts w:ascii="Arial" w:eastAsiaTheme="minorHAnsi" w:hAnsi="Arial" w:cs="Arial"/>
          <w:bCs/>
          <w:sz w:val="16"/>
          <w:szCs w:val="16"/>
        </w:rPr>
        <w:t xml:space="preserve"> N</w:t>
      </w:r>
      <w:r w:rsidR="007B58F0" w:rsidRPr="00806799">
        <w:rPr>
          <w:rFonts w:ascii="Arial" w:eastAsiaTheme="minorHAnsi" w:hAnsi="Arial" w:cs="Arial"/>
          <w:bCs/>
          <w:sz w:val="16"/>
          <w:szCs w:val="16"/>
        </w:rPr>
        <w:t>ależy wyp</w:t>
      </w:r>
      <w:r w:rsidRPr="00806799">
        <w:rPr>
          <w:rFonts w:ascii="Arial" w:eastAsiaTheme="minorHAnsi" w:hAnsi="Arial" w:cs="Arial"/>
          <w:bCs/>
          <w:sz w:val="16"/>
          <w:szCs w:val="16"/>
        </w:rPr>
        <w:t>ełnić jedynie w odniesieniu do części z</w:t>
      </w:r>
      <w:r w:rsidR="007B58F0" w:rsidRPr="00806799">
        <w:rPr>
          <w:rFonts w:ascii="Arial" w:eastAsiaTheme="minorHAnsi" w:hAnsi="Arial" w:cs="Arial"/>
          <w:bCs/>
          <w:sz w:val="16"/>
          <w:szCs w:val="16"/>
        </w:rPr>
        <w:t>amówienia, o której udzielenie ubiega się Wykon</w:t>
      </w:r>
      <w:r w:rsidR="00296330" w:rsidRPr="00806799">
        <w:rPr>
          <w:rFonts w:ascii="Arial" w:eastAsiaTheme="minorHAnsi" w:hAnsi="Arial" w:cs="Arial"/>
          <w:bCs/>
          <w:sz w:val="16"/>
          <w:szCs w:val="16"/>
        </w:rPr>
        <w:t>awca</w:t>
      </w:r>
      <w:r w:rsidRPr="00806799">
        <w:rPr>
          <w:rFonts w:ascii="Arial" w:eastAsiaTheme="minorHAnsi" w:hAnsi="Arial" w:cs="Arial"/>
          <w:bCs/>
          <w:sz w:val="16"/>
          <w:szCs w:val="16"/>
        </w:rPr>
        <w:t>.</w:t>
      </w:r>
      <w:r w:rsidR="007B58F0" w:rsidRPr="00806799">
        <w:rPr>
          <w:rFonts w:ascii="Arial" w:eastAsiaTheme="minorHAnsi" w:hAnsi="Arial" w:cs="Arial"/>
          <w:bCs/>
          <w:sz w:val="16"/>
          <w:szCs w:val="16"/>
        </w:rPr>
        <w:t xml:space="preserve"> </w:t>
      </w:r>
    </w:p>
    <w:bookmarkEnd w:id="2"/>
    <w:p w14:paraId="77D4DE49" w14:textId="77777777" w:rsidR="00AD7D76" w:rsidRPr="00806799" w:rsidRDefault="00AD7D76" w:rsidP="00AD3AF1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806799">
        <w:rPr>
          <w:rFonts w:ascii="Arial" w:hAnsi="Arial" w:cs="Arial"/>
          <w:b/>
          <w:bCs/>
          <w:sz w:val="28"/>
          <w:szCs w:val="28"/>
        </w:rPr>
        <w:t>C</w:t>
      </w:r>
      <w:r w:rsidR="0023263B" w:rsidRPr="00806799">
        <w:rPr>
          <w:rFonts w:ascii="Arial" w:hAnsi="Arial" w:cs="Arial"/>
          <w:b/>
          <w:bCs/>
          <w:sz w:val="28"/>
          <w:szCs w:val="28"/>
        </w:rPr>
        <w:t>zęść nr</w:t>
      </w:r>
      <w:r w:rsidRPr="00806799">
        <w:rPr>
          <w:rFonts w:ascii="Arial" w:hAnsi="Arial" w:cs="Arial"/>
          <w:b/>
          <w:bCs/>
          <w:sz w:val="28"/>
          <w:szCs w:val="28"/>
        </w:rPr>
        <w:t xml:space="preserve"> 1:</w:t>
      </w:r>
    </w:p>
    <w:p w14:paraId="3C60990C" w14:textId="77777777" w:rsidR="00DF616D" w:rsidRPr="00806799" w:rsidRDefault="00AD7D76" w:rsidP="00264503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>C</w:t>
      </w:r>
      <w:r w:rsidR="0023263B"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>ena</w:t>
      </w:r>
      <w:r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>:</w:t>
      </w:r>
      <w:r w:rsidR="00DF616D"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23263B" w:rsidRPr="00806799" w14:paraId="6DDC02FB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60DC2505" w14:textId="77777777" w:rsidR="0023263B" w:rsidRPr="00806799" w:rsidRDefault="00FC7B98" w:rsidP="00BE7287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="008B1DA7"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>36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B7A" w14:textId="4EA1C3C7" w:rsidR="0023263B" w:rsidRPr="00806799" w:rsidRDefault="007F0294" w:rsidP="002326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63F48" w14:textId="77777777" w:rsidR="0023263B" w:rsidRPr="00806799" w:rsidRDefault="00FC7B98" w:rsidP="00FC7B98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7FA7" w14:textId="77777777" w:rsidR="0023263B" w:rsidRPr="00806799" w:rsidRDefault="0023263B" w:rsidP="0023263B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FC7B98" w:rsidRPr="00806799" w14:paraId="117B2838" w14:textId="77777777" w:rsidTr="00141804">
        <w:tc>
          <w:tcPr>
            <w:tcW w:w="2409" w:type="dxa"/>
            <w:vAlign w:val="center"/>
          </w:tcPr>
          <w:p w14:paraId="2C6B44CE" w14:textId="77777777" w:rsidR="00FC7B98" w:rsidRPr="00806799" w:rsidRDefault="00FC7B98" w:rsidP="0023263B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B62C9" w14:textId="77777777" w:rsidR="00FC7B98" w:rsidRPr="00806799" w:rsidRDefault="00FC7B98" w:rsidP="0023263B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3498B97" w14:textId="77777777" w:rsidR="00FC7B98" w:rsidRPr="00806799" w:rsidRDefault="00FC7B98" w:rsidP="0023263B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D0023" w14:textId="77777777" w:rsidR="00FC7B98" w:rsidRPr="00806799" w:rsidRDefault="00FC7B98" w:rsidP="0023263B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12FDA5CE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173A0218" w14:textId="2916F55E" w:rsidR="00C818BF" w:rsidRPr="00806799" w:rsidRDefault="00C818BF" w:rsidP="00002ACC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12</w:t>
            </w:r>
            <w:r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 xml:space="preserve">okres 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 xml:space="preserve">obowiązywania 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>O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>pcji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21FF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7EDDB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C992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6C1AE0DD" w14:textId="77777777" w:rsidTr="00002ACC">
        <w:tc>
          <w:tcPr>
            <w:tcW w:w="2409" w:type="dxa"/>
            <w:vAlign w:val="center"/>
          </w:tcPr>
          <w:p w14:paraId="27CE996B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05F95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29BFBC6F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CB7FB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FC7B98" w:rsidRPr="00806799" w14:paraId="4C5A97E9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C2963B" w14:textId="60D24FA8" w:rsidR="00FC7B98" w:rsidRPr="00806799" w:rsidRDefault="00FC7B98" w:rsidP="00C818BF">
            <w:pPr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>O</w:t>
            </w:r>
            <w:r w:rsidR="00C818BF">
              <w:rPr>
                <w:rFonts w:ascii="Arial" w:eastAsiaTheme="minorHAnsi" w:hAnsi="Arial" w:cs="Arial"/>
                <w:b/>
                <w:sz w:val="20"/>
                <w:szCs w:val="20"/>
              </w:rPr>
              <w:t>pcję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B</w:t>
            </w:r>
            <w:r w:rsidR="00FC6DA4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5%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D85" w14:textId="07E05232" w:rsidR="00FC7B98" w:rsidRPr="00806799" w:rsidRDefault="007F0294" w:rsidP="00FC7B9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1B20C0" w14:textId="77777777" w:rsidR="00FC7B98" w:rsidRPr="00806799" w:rsidRDefault="00FC7B98" w:rsidP="00FC7B98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50BE" w14:textId="77777777" w:rsidR="00FC7B98" w:rsidRPr="00806799" w:rsidRDefault="00FC7B98" w:rsidP="00FC7B98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FC7B98" w:rsidRPr="00806799" w14:paraId="7E4BA8BA" w14:textId="77777777" w:rsidTr="00141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A82AE78" w14:textId="77777777" w:rsidR="00FC7B98" w:rsidRPr="00806799" w:rsidRDefault="00FC7B98" w:rsidP="00743FEF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0FDB" w14:textId="77777777" w:rsidR="00FC7B98" w:rsidRPr="00806799" w:rsidRDefault="00FC7B98" w:rsidP="00743FEF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6A90B5D" w14:textId="77777777" w:rsidR="00FC7B98" w:rsidRPr="00806799" w:rsidRDefault="00FC7B98" w:rsidP="00743FE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5E194" w14:textId="77777777" w:rsidR="00FC7B98" w:rsidRPr="00806799" w:rsidRDefault="00FC7B98" w:rsidP="00743FEF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FC7B98" w:rsidRPr="00806799" w14:paraId="6C98A0A9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4F017" w14:textId="77777777" w:rsidR="00FC7B98" w:rsidRPr="00806799" w:rsidRDefault="00601DEC" w:rsidP="00FC7B98">
            <w:pPr>
              <w:ind w:left="-108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7A65" w14:textId="67DF9835" w:rsidR="00FC7B98" w:rsidRPr="00806799" w:rsidRDefault="007F0294" w:rsidP="00FC7B98">
            <w:pPr>
              <w:jc w:val="right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35EF2" w14:textId="77777777" w:rsidR="00FC7B98" w:rsidRPr="00806799" w:rsidRDefault="00FC7B98" w:rsidP="00FC7B98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0CC1" w14:textId="77777777" w:rsidR="00FC7B98" w:rsidRPr="00806799" w:rsidRDefault="00FC7B98" w:rsidP="00FC7B98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  <w:p w14:paraId="3C3C33B6" w14:textId="77777777" w:rsidR="00601DEC" w:rsidRPr="00806799" w:rsidRDefault="00601DEC" w:rsidP="00FC7B98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3658618A" w14:textId="77777777" w:rsidR="00DF616D" w:rsidRPr="00806799" w:rsidRDefault="00DF616D" w:rsidP="00601DEC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06799">
        <w:rPr>
          <w:rFonts w:ascii="Arial" w:hAnsi="Arial" w:cs="Arial"/>
          <w:bCs/>
          <w:sz w:val="20"/>
          <w:szCs w:val="20"/>
        </w:rPr>
        <w:t>Stawka VAT: zwolniony</w:t>
      </w:r>
    </w:p>
    <w:p w14:paraId="75E0DDD3" w14:textId="77777777" w:rsidR="00141804" w:rsidRPr="00806799" w:rsidRDefault="00141804" w:rsidP="00141804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806799">
        <w:rPr>
          <w:rFonts w:ascii="Arial" w:hAnsi="Arial" w:cs="Arial"/>
          <w:b/>
          <w:bCs/>
          <w:sz w:val="28"/>
          <w:szCs w:val="28"/>
        </w:rPr>
        <w:t>Część nr 2:</w:t>
      </w:r>
    </w:p>
    <w:p w14:paraId="7291C6AE" w14:textId="77777777" w:rsidR="00C818BF" w:rsidRPr="00806799" w:rsidRDefault="00C818BF" w:rsidP="00C818BF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Cena: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C818BF" w:rsidRPr="00806799" w14:paraId="3033C2D4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5D7FFFB0" w14:textId="77777777" w:rsidR="00C818BF" w:rsidRPr="00806799" w:rsidRDefault="00C818BF" w:rsidP="00002ACC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>36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F428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3679D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DE03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1090258E" w14:textId="77777777" w:rsidTr="00002ACC">
        <w:tc>
          <w:tcPr>
            <w:tcW w:w="2409" w:type="dxa"/>
            <w:vAlign w:val="center"/>
          </w:tcPr>
          <w:p w14:paraId="4CC5F929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47D6F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7B7D0441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93843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4BB685D8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4FD6971" w14:textId="162249EF" w:rsidR="00C818BF" w:rsidRPr="00806799" w:rsidRDefault="00C818BF" w:rsidP="00002ACC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12</w:t>
            </w:r>
            <w:r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 xml:space="preserve">okres 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 xml:space="preserve">obowiązywania 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>O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>pcji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D804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5BB44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0D1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6FA8A3D9" w14:textId="77777777" w:rsidTr="00002ACC">
        <w:tc>
          <w:tcPr>
            <w:tcW w:w="2409" w:type="dxa"/>
            <w:vAlign w:val="center"/>
          </w:tcPr>
          <w:p w14:paraId="34399A18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95067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BEE5669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5CF91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374DDE9D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A2A22F" w14:textId="35341D89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pcję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B</w:t>
            </w:r>
            <w:r w:rsidR="00FC6DA4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5%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C3B6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4E067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AD9A" w14:textId="77777777" w:rsidR="00C818BF" w:rsidRPr="00806799" w:rsidRDefault="00C818BF" w:rsidP="00002ACC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42FDB556" w14:textId="77777777" w:rsidTr="00002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161F591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68EEB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A75C602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9FF22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10096C4C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2272FF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5071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F4D48C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BC00" w14:textId="77777777" w:rsidR="00C818BF" w:rsidRPr="00806799" w:rsidRDefault="00C818BF" w:rsidP="00002ACC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  <w:p w14:paraId="475B2E3B" w14:textId="77777777" w:rsidR="00C818BF" w:rsidRPr="00806799" w:rsidRDefault="00C818BF" w:rsidP="00002ACC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548C5170" w14:textId="77777777" w:rsidR="00C818BF" w:rsidRPr="00806799" w:rsidRDefault="00C818BF" w:rsidP="00C818BF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06799">
        <w:rPr>
          <w:rFonts w:ascii="Arial" w:hAnsi="Arial" w:cs="Arial"/>
          <w:bCs/>
          <w:sz w:val="20"/>
          <w:szCs w:val="20"/>
        </w:rPr>
        <w:t>Stawka VAT: zwolniony</w:t>
      </w:r>
    </w:p>
    <w:p w14:paraId="1AE12D9A" w14:textId="77777777" w:rsidR="006335FB" w:rsidRPr="00806799" w:rsidRDefault="00D9183E" w:rsidP="00111063">
      <w:pPr>
        <w:tabs>
          <w:tab w:val="left" w:pos="142"/>
        </w:tabs>
        <w:spacing w:before="240" w:after="0"/>
        <w:rPr>
          <w:rFonts w:ascii="Arial" w:hAnsi="Arial" w:cs="Arial"/>
          <w:bCs/>
          <w:sz w:val="20"/>
          <w:szCs w:val="20"/>
        </w:rPr>
      </w:pPr>
      <w:r w:rsidRPr="00806799">
        <w:rPr>
          <w:rFonts w:ascii="Arial" w:hAnsi="Arial" w:cs="Arial"/>
          <w:bCs/>
          <w:sz w:val="20"/>
          <w:szCs w:val="20"/>
        </w:rPr>
        <w:t>Szczegółowe wyliczenie składki:</w:t>
      </w:r>
    </w:p>
    <w:p w14:paraId="047615A9" w14:textId="77777777" w:rsidR="00111063" w:rsidRPr="00806799" w:rsidRDefault="00111063" w:rsidP="00111063">
      <w:pPr>
        <w:spacing w:after="0"/>
        <w:rPr>
          <w:rFonts w:ascii="Arial" w:hAnsi="Arial" w:cs="Arial"/>
          <w:bCs/>
          <w:sz w:val="20"/>
          <w:szCs w:val="20"/>
        </w:rPr>
      </w:pPr>
    </w:p>
    <w:p w14:paraId="1987535D" w14:textId="77777777" w:rsidR="00111063" w:rsidRPr="00806799" w:rsidRDefault="00111063" w:rsidP="00111063">
      <w:pPr>
        <w:spacing w:after="0"/>
        <w:rPr>
          <w:rFonts w:ascii="Arial" w:hAnsi="Arial" w:cs="Arial"/>
          <w:bCs/>
          <w:sz w:val="20"/>
          <w:szCs w:val="20"/>
        </w:rPr>
      </w:pPr>
    </w:p>
    <w:p w14:paraId="0B15579E" w14:textId="77777777" w:rsidR="005F7181" w:rsidRPr="00806799" w:rsidRDefault="005F7181" w:rsidP="00111063">
      <w:pPr>
        <w:spacing w:after="0"/>
        <w:rPr>
          <w:rFonts w:ascii="Arial" w:hAnsi="Arial" w:cs="Arial"/>
          <w:bCs/>
          <w:sz w:val="16"/>
          <w:szCs w:val="16"/>
        </w:rPr>
      </w:pPr>
    </w:p>
    <w:p w14:paraId="50DE45F4" w14:textId="2C13B50C" w:rsidR="005F7181" w:rsidRPr="00806799" w:rsidRDefault="005F7181" w:rsidP="00111063">
      <w:pPr>
        <w:spacing w:after="0"/>
        <w:rPr>
          <w:rFonts w:ascii="Arial" w:hAnsi="Arial" w:cs="Arial"/>
          <w:bCs/>
          <w:sz w:val="16"/>
          <w:szCs w:val="16"/>
        </w:rPr>
        <w:sectPr w:rsidR="005F7181" w:rsidRPr="00806799" w:rsidSect="00B906B8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pgNumType w:start="16"/>
          <w:cols w:space="708"/>
          <w:docGrid w:linePitch="360"/>
        </w:sectPr>
      </w:pPr>
    </w:p>
    <w:p w14:paraId="7A2E8032" w14:textId="468A1923" w:rsidR="007B58F0" w:rsidRPr="00806799" w:rsidRDefault="00D9183E" w:rsidP="00D9183E">
      <w:pPr>
        <w:tabs>
          <w:tab w:val="left" w:pos="142"/>
        </w:tabs>
        <w:spacing w:before="120" w:after="0"/>
        <w:jc w:val="center"/>
        <w:rPr>
          <w:rFonts w:ascii="Arial" w:hAnsi="Arial" w:cs="Arial"/>
          <w:b/>
          <w:szCs w:val="20"/>
        </w:rPr>
      </w:pPr>
      <w:bookmarkStart w:id="3" w:name="OLE_LINK1"/>
      <w:r w:rsidRPr="00806799">
        <w:rPr>
          <w:rFonts w:ascii="Arial" w:hAnsi="Arial" w:cs="Arial"/>
          <w:b/>
          <w:szCs w:val="20"/>
        </w:rPr>
        <w:lastRenderedPageBreak/>
        <w:t>Część 1</w:t>
      </w:r>
    </w:p>
    <w:p w14:paraId="64F90735" w14:textId="67F1A01E" w:rsidR="007B58F0" w:rsidRPr="00806799" w:rsidRDefault="00D9183E" w:rsidP="00264503">
      <w:pPr>
        <w:tabs>
          <w:tab w:val="left" w:pos="142"/>
        </w:tabs>
        <w:spacing w:after="0"/>
        <w:jc w:val="center"/>
        <w:rPr>
          <w:rFonts w:ascii="Arial" w:hAnsi="Arial" w:cs="Arial"/>
          <w:b/>
        </w:rPr>
      </w:pPr>
      <w:bookmarkStart w:id="4" w:name="OLE_LINK2"/>
      <w:bookmarkEnd w:id="3"/>
      <w:r w:rsidRPr="00806799">
        <w:rPr>
          <w:rFonts w:ascii="Arial" w:eastAsiaTheme="minorHAnsi" w:hAnsi="Arial" w:cs="Arial"/>
          <w:b/>
        </w:rPr>
        <w:t>Ubezpieczenie</w:t>
      </w:r>
      <w:r w:rsidR="006335FB" w:rsidRPr="00806799">
        <w:rPr>
          <w:rFonts w:ascii="Arial" w:eastAsiaTheme="minorHAnsi" w:hAnsi="Arial" w:cs="Arial"/>
          <w:b/>
        </w:rPr>
        <w:t xml:space="preserve"> </w:t>
      </w:r>
      <w:r w:rsidR="00520E35">
        <w:rPr>
          <w:rFonts w:ascii="Arial" w:eastAsiaTheme="minorHAnsi" w:hAnsi="Arial" w:cs="Arial"/>
          <w:b/>
        </w:rPr>
        <w:t xml:space="preserve">mienia, odpowiedzialności cywilnej oraz następstw nieszczęśliwych wypadków </w:t>
      </w:r>
      <w:r w:rsidR="00520E35">
        <w:rPr>
          <w:rFonts w:ascii="Arial" w:eastAsiaTheme="minorHAnsi" w:hAnsi="Arial" w:cs="Arial"/>
          <w:b/>
        </w:rPr>
        <w:br/>
      </w:r>
      <w:r w:rsidR="00AE34BD">
        <w:rPr>
          <w:rFonts w:ascii="Arial" w:eastAsiaTheme="minorHAnsi" w:hAnsi="Arial" w:cs="Arial"/>
          <w:b/>
        </w:rPr>
        <w:t>Gminy-Miast</w:t>
      </w:r>
      <w:r w:rsidR="006018BB">
        <w:rPr>
          <w:rFonts w:ascii="Arial" w:eastAsiaTheme="minorHAnsi" w:hAnsi="Arial" w:cs="Arial"/>
          <w:b/>
        </w:rPr>
        <w:t>o</w:t>
      </w:r>
      <w:r w:rsidRPr="00806799">
        <w:rPr>
          <w:rFonts w:ascii="Arial" w:eastAsiaTheme="minorHAnsi" w:hAnsi="Arial" w:cs="Arial"/>
          <w:b/>
        </w:rPr>
        <w:t xml:space="preserve"> Grudziądz</w:t>
      </w:r>
      <w:r w:rsidR="00520E35">
        <w:rPr>
          <w:rFonts w:ascii="Arial" w:eastAsiaTheme="minorHAnsi" w:hAnsi="Arial" w:cs="Arial"/>
          <w:b/>
        </w:rPr>
        <w:t xml:space="preserve"> wraz z Urzędem Miejskim oraz jednostkami organizacyjnymi</w:t>
      </w:r>
    </w:p>
    <w:p w14:paraId="63B959A5" w14:textId="200A5C89" w:rsidR="007B58F0" w:rsidRPr="00806799" w:rsidRDefault="00520E35" w:rsidP="009A1390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5" w:name="OLE_LINK4"/>
      <w:bookmarkEnd w:id="4"/>
      <w:r>
        <w:rPr>
          <w:rFonts w:ascii="Arial" w:hAnsi="Arial" w:cs="Arial"/>
          <w:b/>
          <w:sz w:val="20"/>
          <w:szCs w:val="20"/>
        </w:rPr>
        <w:t>U</w:t>
      </w:r>
      <w:r w:rsidR="006A3E62" w:rsidRPr="00806799">
        <w:rPr>
          <w:rFonts w:ascii="Arial" w:hAnsi="Arial" w:cs="Arial"/>
          <w:b/>
          <w:sz w:val="20"/>
          <w:szCs w:val="20"/>
        </w:rPr>
        <w:t xml:space="preserve">bezpieczenie mienia od wszystkich </w:t>
      </w:r>
      <w:proofErr w:type="spellStart"/>
      <w:r w:rsidR="006A3E62" w:rsidRPr="00806799">
        <w:rPr>
          <w:rFonts w:ascii="Arial" w:hAnsi="Arial" w:cs="Arial"/>
          <w:b/>
          <w:sz w:val="20"/>
          <w:szCs w:val="20"/>
        </w:rPr>
        <w:t>ryzyk</w:t>
      </w:r>
      <w:proofErr w:type="spellEnd"/>
      <w:r w:rsidR="006A3E62" w:rsidRPr="00806799">
        <w:rPr>
          <w:rFonts w:ascii="Arial" w:hAnsi="Arial" w:cs="Arial"/>
          <w:b/>
          <w:sz w:val="20"/>
          <w:szCs w:val="20"/>
        </w:rPr>
        <w:t xml:space="preserve"> </w:t>
      </w:r>
      <w:r w:rsidR="00565B96" w:rsidRPr="00806799">
        <w:rPr>
          <w:rFonts w:ascii="Arial" w:hAnsi="Arial" w:cs="Arial"/>
          <w:b/>
          <w:sz w:val="20"/>
          <w:szCs w:val="20"/>
        </w:rPr>
        <w:t xml:space="preserve">(AR), </w:t>
      </w:r>
      <w:r w:rsidR="006A3E62" w:rsidRPr="00806799">
        <w:rPr>
          <w:rFonts w:ascii="Arial" w:hAnsi="Arial" w:cs="Arial"/>
          <w:b/>
          <w:sz w:val="20"/>
          <w:szCs w:val="20"/>
        </w:rPr>
        <w:t>w</w:t>
      </w:r>
      <w:r w:rsidR="00512417" w:rsidRPr="00806799">
        <w:rPr>
          <w:rFonts w:ascii="Arial" w:hAnsi="Arial" w:cs="Arial"/>
          <w:b/>
          <w:sz w:val="20"/>
          <w:szCs w:val="20"/>
        </w:rPr>
        <w:t xml:space="preserve"> tym</w:t>
      </w:r>
      <w:r w:rsidR="006A3E62" w:rsidRPr="00806799">
        <w:rPr>
          <w:rFonts w:ascii="Arial" w:hAnsi="Arial" w:cs="Arial"/>
          <w:b/>
          <w:sz w:val="20"/>
          <w:szCs w:val="20"/>
        </w:rPr>
        <w:t xml:space="preserve"> ubezpieczenie sprzętu elektronicznego</w:t>
      </w:r>
    </w:p>
    <w:p w14:paraId="58B10541" w14:textId="45E03C81" w:rsidR="00251859" w:rsidRPr="00806799" w:rsidRDefault="007B58F0" w:rsidP="00251859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6" w:name="OLE_LINK5"/>
      <w:bookmarkEnd w:id="5"/>
      <w:r w:rsidRPr="00806799">
        <w:rPr>
          <w:rFonts w:ascii="Arial" w:hAnsi="Arial" w:cs="Arial"/>
          <w:sz w:val="16"/>
          <w:szCs w:val="16"/>
        </w:rPr>
        <w:t xml:space="preserve">Stawka </w:t>
      </w:r>
      <w:r w:rsidR="00941EFA"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 w:rsidR="00941EFA"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 w:rsidR="00941EFA"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 w:rsidR="007457DC">
        <w:rPr>
          <w:rFonts w:ascii="Arial" w:hAnsi="Arial" w:cs="Arial"/>
          <w:sz w:val="16"/>
          <w:szCs w:val="16"/>
        </w:rPr>
        <w:t>ubezpieczenia (2025-2027)</w:t>
      </w:r>
      <w:r w:rsidR="009E4750">
        <w:rPr>
          <w:rFonts w:ascii="Arial" w:hAnsi="Arial" w:cs="Arial"/>
          <w:sz w:val="16"/>
          <w:szCs w:val="16"/>
        </w:rPr>
        <w:t xml:space="preserve">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="009E4750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="009E4750">
        <w:rPr>
          <w:rFonts w:ascii="Arial" w:hAnsi="Arial" w:cs="Arial"/>
          <w:sz w:val="16"/>
          <w:szCs w:val="16"/>
        </w:rPr>
        <w:t xml:space="preserve"> (5%)</w:t>
      </w:r>
      <w:r w:rsidR="007457DC">
        <w:rPr>
          <w:rFonts w:ascii="Arial" w:hAnsi="Arial" w:cs="Arial"/>
          <w:sz w:val="16"/>
          <w:szCs w:val="16"/>
        </w:rPr>
        <w:t xml:space="preserve"> oraz </w:t>
      </w:r>
      <w:r w:rsidRPr="00806799">
        <w:rPr>
          <w:rFonts w:ascii="Arial" w:hAnsi="Arial" w:cs="Arial"/>
          <w:sz w:val="16"/>
          <w:szCs w:val="16"/>
        </w:rPr>
        <w:t>składka za</w:t>
      </w:r>
      <w:r w:rsidR="00767AAD" w:rsidRPr="00806799">
        <w:rPr>
          <w:rFonts w:ascii="Arial" w:hAnsi="Arial" w:cs="Arial"/>
          <w:sz w:val="16"/>
          <w:szCs w:val="16"/>
        </w:rPr>
        <w:t xml:space="preserve"> </w:t>
      </w:r>
      <w:r w:rsidR="00941EFA"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</w:t>
      </w:r>
      <w:r w:rsidR="00767AAD" w:rsidRPr="00806799">
        <w:rPr>
          <w:rFonts w:ascii="Arial" w:hAnsi="Arial" w:cs="Arial"/>
          <w:sz w:val="16"/>
          <w:szCs w:val="16"/>
        </w:rPr>
        <w:t>tni okres ubezpieczenia</w:t>
      </w:r>
      <w:r w:rsidR="007457DC">
        <w:rPr>
          <w:rFonts w:ascii="Arial" w:hAnsi="Arial" w:cs="Arial"/>
          <w:sz w:val="16"/>
          <w:szCs w:val="16"/>
        </w:rPr>
        <w:t xml:space="preserve"> (2025-2028),</w:t>
      </w:r>
      <w:r w:rsidR="00767AAD" w:rsidRPr="00806799">
        <w:rPr>
          <w:rFonts w:ascii="Arial" w:hAnsi="Arial" w:cs="Arial"/>
          <w:sz w:val="16"/>
          <w:szCs w:val="16"/>
        </w:rPr>
        <w:t xml:space="preserve"> w tym </w:t>
      </w:r>
      <w:r w:rsidR="003C3C3D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mienia od wszystkich </w:t>
      </w:r>
      <w:proofErr w:type="spellStart"/>
      <w:r w:rsidRPr="00806799">
        <w:rPr>
          <w:rFonts w:ascii="Arial" w:hAnsi="Arial" w:cs="Arial"/>
          <w:sz w:val="16"/>
          <w:szCs w:val="16"/>
        </w:rPr>
        <w:t>ryzyk</w:t>
      </w:r>
      <w:proofErr w:type="spellEnd"/>
      <w:r w:rsidRPr="00806799">
        <w:rPr>
          <w:rFonts w:ascii="Arial" w:hAnsi="Arial" w:cs="Arial"/>
          <w:sz w:val="16"/>
          <w:szCs w:val="16"/>
        </w:rPr>
        <w:t xml:space="preserve"> </w:t>
      </w:r>
      <w:r w:rsidR="004655E6" w:rsidRPr="00806799">
        <w:rPr>
          <w:rFonts w:ascii="Arial" w:hAnsi="Arial" w:cs="Arial"/>
          <w:sz w:val="16"/>
          <w:szCs w:val="16"/>
        </w:rPr>
        <w:t>(AR)</w:t>
      </w:r>
      <w:r w:rsidR="00941EFA">
        <w:rPr>
          <w:rFonts w:ascii="Arial" w:hAnsi="Arial" w:cs="Arial"/>
          <w:sz w:val="16"/>
          <w:szCs w:val="16"/>
        </w:rPr>
        <w:t>, w tym ubezpieczenie sprzętu elektronicznego</w:t>
      </w:r>
      <w:r w:rsidR="004655E6" w:rsidRPr="00806799">
        <w:rPr>
          <w:rFonts w:ascii="Arial" w:hAnsi="Arial" w:cs="Arial"/>
          <w:sz w:val="16"/>
          <w:szCs w:val="16"/>
        </w:rPr>
        <w:t xml:space="preserve"> </w:t>
      </w:r>
      <w:r w:rsidRPr="00806799">
        <w:rPr>
          <w:rFonts w:ascii="Arial" w:hAnsi="Arial" w:cs="Arial"/>
          <w:sz w:val="16"/>
          <w:szCs w:val="16"/>
        </w:rPr>
        <w:t>wynosi:</w:t>
      </w:r>
    </w:p>
    <w:p w14:paraId="5A54285B" w14:textId="4BF3AAA0" w:rsidR="007B58F0" w:rsidRPr="00077BD2" w:rsidRDefault="007B58F0" w:rsidP="00077BD2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(należy wypełnić poniższe tabele</w:t>
      </w:r>
      <w:r w:rsidR="004655E6" w:rsidRPr="00806799">
        <w:rPr>
          <w:rFonts w:ascii="Arial" w:hAnsi="Arial" w:cs="Arial"/>
          <w:sz w:val="16"/>
          <w:szCs w:val="16"/>
        </w:rPr>
        <w:t xml:space="preserve"> </w:t>
      </w:r>
      <w:r w:rsidR="004655E6"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  <w:bookmarkStart w:id="7" w:name="OLE_LINK6"/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7457DC" w:rsidRPr="00806799" w14:paraId="0D2C4976" w14:textId="77777777" w:rsidTr="007457D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bookmarkEnd w:id="7"/>
          <w:p w14:paraId="699D148E" w14:textId="318C8156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4A2A8232" w14:textId="764A7FA1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ubezpieczenia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5BD1A69B" w14:textId="77777777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Stawka roczna </w:t>
            </w:r>
          </w:p>
          <w:p w14:paraId="14F17E79" w14:textId="77777777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(%)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0F8DAC98" w14:textId="737F6465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A8D051F" w14:textId="61C7B423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7BA84D2" w14:textId="3C9434A1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2851276" w14:textId="3458ACE2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34790AF" w14:textId="6C27DC90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9863857" w14:textId="6B00F965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7457DC" w:rsidRPr="00806799" w14:paraId="25B6F8FB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7EF40EF" w14:textId="75464F2A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Budynki </w:t>
            </w:r>
            <w:r w:rsidRPr="00D76E74">
              <w:rPr>
                <w:rFonts w:ascii="Arial" w:hAnsi="Arial" w:cs="Arial"/>
                <w:sz w:val="12"/>
                <w:szCs w:val="12"/>
              </w:rPr>
              <w:t>(wartość odtworzeniowa)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09AEFAF" w14:textId="228C72BE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43BF0">
              <w:rPr>
                <w:rFonts w:ascii="Arial" w:hAnsi="Arial" w:cs="Arial"/>
                <w:sz w:val="16"/>
                <w:szCs w:val="16"/>
              </w:rPr>
              <w:t> 385 967 567,41</w:t>
            </w:r>
            <w:r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2E9E4C4" w14:textId="5119F1C1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1FA0506" w14:textId="29B8B72B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AFD381D" w14:textId="171E3BE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D6B8F45" w14:textId="6EE69848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5DB0869" w14:textId="24A2B792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0A5E863" w14:textId="56221DB8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12641CF1" w14:textId="7B867791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6044F7C7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77A8E32" w14:textId="0301F90E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Budynki </w:t>
            </w:r>
            <w:r w:rsidRPr="00D76E74">
              <w:rPr>
                <w:rFonts w:ascii="Arial" w:hAnsi="Arial" w:cs="Arial"/>
                <w:sz w:val="12"/>
                <w:szCs w:val="12"/>
              </w:rPr>
              <w:t>(wartość księgowa brutto)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33AE0C46" w14:textId="551C8010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26 640 925,41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719B9DD" w14:textId="6B5C5C77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0FC245B" w14:textId="77A1F75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BFD3372" w14:textId="7DEC808D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DDD555F" w14:textId="337EFB10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F760EF0" w14:textId="11693150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D09232A" w14:textId="6EDEABE9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6F21018A" w14:textId="27D121C4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3404B29D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967D0B5" w14:textId="7CDBB76F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Budowle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5EBE8BB0" w14:textId="52BEC119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155 174 914,98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F01DA45" w14:textId="5F4FD27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51F6229" w14:textId="4608F9C9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B9C9086" w14:textId="750CA28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94C482F" w14:textId="271CE20E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F657DC3" w14:textId="0B95724D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ADADE10" w14:textId="1F2812C9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4E79DC49" w14:textId="0296B64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3AF91B38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45A1DB14" w14:textId="2BFF3C4A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Pozostałe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D5E6388" w14:textId="32D2C516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98 058 700,56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91D4D5E" w14:textId="144AC268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42DFDD1" w14:textId="3E550446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6087DCC" w14:textId="00C4C27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27E88E9" w14:textId="4CD2A020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194970B" w14:textId="7F4EBC33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223F0C5" w14:textId="53968C63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B5730D4" w14:textId="6985EEB8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09CCB30F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7CAEAA0" w14:textId="5E2BF689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trakcyjne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1E97D97D" w14:textId="425E83AD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19 041 675,62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27F5053" w14:textId="1310BDB7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93957AC" w14:textId="1C662E4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521A2AC" w14:textId="1765B8A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0B6B747" w14:textId="4003DDB9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0A17338" w14:textId="0A96F4A1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9A37EB8" w14:textId="4C735C1C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1CA1E4A1" w14:textId="47D88CEF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370AFA4C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C90E26A" w14:textId="4335CEC7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Muzealia, eksponaty, </w:t>
            </w:r>
            <w:r>
              <w:rPr>
                <w:rFonts w:ascii="Arial" w:hAnsi="Arial" w:cs="Arial"/>
                <w:sz w:val="16"/>
                <w:szCs w:val="16"/>
              </w:rPr>
              <w:br/>
              <w:t>dzieła sztuki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3D4AE51C" w14:textId="2EB6C350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6 004 589,76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D442C86" w14:textId="1E58F5A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B6D0A37" w14:textId="7B8D0D82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A03E072" w14:textId="3468F16D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CA11BF" w14:textId="7DC9F5C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1D8853B" w14:textId="5C3380F4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352F1F1" w14:textId="4CCDE50A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7C17C5C4" w14:textId="7041472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6D60ABE1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B310675" w14:textId="10C22738" w:rsidR="007457DC" w:rsidRPr="004305CF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305CF">
              <w:rPr>
                <w:rFonts w:ascii="Arial" w:hAnsi="Arial" w:cs="Arial"/>
                <w:sz w:val="16"/>
                <w:szCs w:val="16"/>
              </w:rPr>
              <w:t>Fotowoltaika</w:t>
            </w:r>
            <w:proofErr w:type="spellEnd"/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D18FF7" w14:textId="395501CC" w:rsidR="007457DC" w:rsidRPr="004305CF" w:rsidRDefault="004305CF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05CF">
              <w:rPr>
                <w:rFonts w:ascii="Arial" w:hAnsi="Arial" w:cs="Arial"/>
                <w:sz w:val="16"/>
                <w:szCs w:val="16"/>
              </w:rPr>
              <w:t>837 186,34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C8CF24A" w14:textId="51D60F1B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637C883" w14:textId="6CC2119B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A636144" w14:textId="3902A80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92FE7F1" w14:textId="18B2455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ED272BF" w14:textId="3EE700E2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5AD583E" w14:textId="3A7BEA25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4DE1E024" w14:textId="70187780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4E9854B3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5AA504E" w14:textId="4ED8E5D2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Trafostacje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D7B1C8" w14:textId="2BB4389A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10 218 349,62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ACBF96E" w14:textId="1F2B6D5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E2CDE82" w14:textId="600F9892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A60EA49" w14:textId="515D08AE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308A9D1" w14:textId="7922EDC6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E6792B7" w14:textId="4C08BAB7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6743D84" w14:textId="05EFED01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468ABEC" w14:textId="6063EFC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4CDD9DDD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B90A4F9" w14:textId="10494952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Ośrodek Wypoczynkowy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(ul. Sosnowa 4, Łeba)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715DEAA" w14:textId="20EE1222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4 379 294,00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D0C0369" w14:textId="1244BFEA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0EBC350" w14:textId="7283387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FB0AAC0" w14:textId="2F1B145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7938E06" w14:textId="3CE8FE7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2BC42D7" w14:textId="5177DEEC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B5CF098" w14:textId="7EAFD195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786E3CA" w14:textId="3A0836C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5F4846CB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37B26C5" w14:textId="49FB6C1A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Zwiększenia 2024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68B00BF" w14:textId="7E43638C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</w:t>
            </w:r>
            <w:r w:rsidR="00F43BF0">
              <w:rPr>
                <w:rFonts w:ascii="Arial" w:hAnsi="Arial" w:cs="Arial"/>
                <w:sz w:val="16"/>
                <w:szCs w:val="16"/>
              </w:rPr>
              <w:t>54</w:t>
            </w:r>
            <w:r>
              <w:rPr>
                <w:rFonts w:ascii="Arial" w:hAnsi="Arial" w:cs="Arial"/>
                <w:sz w:val="16"/>
                <w:szCs w:val="16"/>
              </w:rPr>
              <w:t> 822,19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DA88D88" w14:textId="7F3E299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64A74D8" w14:textId="0ECE11F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1716587" w14:textId="1295279A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650A476" w14:textId="7F1CE8C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EC23A75" w14:textId="131A1B98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C49559F" w14:textId="6BA143D9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4669AAA" w14:textId="24B4CD6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55CA8CD8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9BE985F" w14:textId="5A4CCDAE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Sprzęt elektroniczny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(stacjonarny)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E8626E" w14:textId="632DE038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14 886 961,29 zł 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11501B6" w14:textId="70227701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DEF5E3C" w14:textId="753C4923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2FF09B4" w14:textId="24CEB396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D23F311" w14:textId="28CC3C5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730A140" w14:textId="3E329318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FA6F86D" w14:textId="3541C4E1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4395682E" w14:textId="372AB851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0F48610A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5FD862F" w14:textId="4F7B733D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Sprzęt elektroniczny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przenośny</w:t>
            </w:r>
            <w:r w:rsidRPr="004305CF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A119B60" w14:textId="0C0B6E85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5 687 329,72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082BE12" w14:textId="4C13B85C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02C26653" w14:textId="2B947F29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6DC30F3" w14:textId="7ADF0449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84EE053" w14:textId="58B44DCB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500BF46" w14:textId="18194688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8B6A24C" w14:textId="1CB38475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617CE41F" w14:textId="2DED470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2D91CEDE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0EDB9A5" w14:textId="549CE65B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Monitoring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(zewnętrzny i wewnętrzny)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AF7B91F" w14:textId="3CFB58FC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1 172 790,65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C85AD5B" w14:textId="23C7D3C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F5866C2" w14:textId="4413CC9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6AED20" w14:textId="469B794B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A17DDDC" w14:textId="558908F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0A716DD" w14:textId="0528BF1A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525033C" w14:textId="0737E8BE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7FA04AA" w14:textId="06E87F8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733334AA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545DD58" w14:textId="4727465B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Sprzęt przekazany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49342B" w14:textId="0B179B20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23 084,64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0762F5C5" w14:textId="6A9E7F31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A7B371E" w14:textId="5D825B62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3FE6EB6" w14:textId="6CF89D9C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2EA1CDA" w14:textId="18C34FC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A619DC7" w14:textId="17D93521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EEB92D" w14:textId="02D7FBAC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7A42E409" w14:textId="32DEB04E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7DE026E3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F1CDF55" w14:textId="6D6A093D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Inne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B074C8" w14:textId="10C5DC07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116 955,84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97CD946" w14:textId="6D7B3DA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5A82A3F" w14:textId="2BFA627A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F69883B" w14:textId="3FA0BE8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E9C1500" w14:textId="14BB3E6E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4DE8B79" w14:textId="6E56CA90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8997F10" w14:textId="12A5F6E4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3AC8E69" w14:textId="03FD56FB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43A30ECC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33A3814" w14:textId="3B82A6CD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B86056B" w14:textId="7FCA6F62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55DFD1F" w14:textId="35F4999A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4121B37" w14:textId="363A6DB9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515AD" w14:textId="3F19BBB0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541CE7E" w14:textId="2A88D30B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5AAC70D" w14:textId="161F2E59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3136A223" w14:textId="632054F9" w:rsidR="00743FEF" w:rsidRPr="00806799" w:rsidRDefault="00743FEF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8" w:name="OLE_LINK56"/>
      <w:r w:rsidRPr="00806799">
        <w:rPr>
          <w:rFonts w:ascii="Arial" w:hAnsi="Arial" w:cs="Arial"/>
          <w:b/>
          <w:sz w:val="20"/>
          <w:szCs w:val="20"/>
        </w:rPr>
        <w:t>Ubezpieczenie mienia w transporcie krajowym</w:t>
      </w:r>
      <w:r w:rsidR="009A1390" w:rsidRPr="00806799">
        <w:rPr>
          <w:rFonts w:ascii="Arial" w:hAnsi="Arial" w:cs="Arial"/>
          <w:b/>
          <w:sz w:val="20"/>
          <w:szCs w:val="20"/>
        </w:rPr>
        <w:t xml:space="preserve"> (cargo)</w:t>
      </w:r>
    </w:p>
    <w:p w14:paraId="33D467DA" w14:textId="2845DBD0" w:rsidR="008A30B7" w:rsidRPr="00806799" w:rsidRDefault="008A30B7" w:rsidP="008A30B7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9" w:name="OLE_LINK59"/>
      <w:bookmarkEnd w:id="8"/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C3C3D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mienia </w:t>
      </w:r>
      <w:r>
        <w:rPr>
          <w:rFonts w:ascii="Arial" w:hAnsi="Arial" w:cs="Arial"/>
          <w:sz w:val="16"/>
          <w:szCs w:val="16"/>
        </w:rPr>
        <w:t>w transporcie krajowym (cargo)</w:t>
      </w:r>
      <w:r w:rsidRPr="00806799">
        <w:rPr>
          <w:rFonts w:ascii="Arial" w:hAnsi="Arial" w:cs="Arial"/>
          <w:sz w:val="16"/>
          <w:szCs w:val="16"/>
        </w:rPr>
        <w:t xml:space="preserve"> wynosi:</w:t>
      </w:r>
    </w:p>
    <w:p w14:paraId="154B1048" w14:textId="184A7A54" w:rsidR="008A30B7" w:rsidRPr="008A30B7" w:rsidRDefault="008A30B7" w:rsidP="008A30B7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8A30B7" w:rsidRPr="00806799" w14:paraId="4C292887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7BBC690D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06172232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ubezpieczenia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40877F0D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Stawka roczna </w:t>
            </w:r>
          </w:p>
          <w:p w14:paraId="2921F9FA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(%)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177FC703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C0273BE" w14:textId="31D10742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251EF599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2FC0C38D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11AD151" w14:textId="21B5CCEA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CDCC2C7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A30B7" w:rsidRPr="00806799" w14:paraId="01515522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204B3E2" w14:textId="5C66F9F9" w:rsidR="008A30B7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Mienie w transporcie krajowym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180AF195" w14:textId="27094DA7" w:rsidR="00077BD2" w:rsidRPr="00077BD2" w:rsidRDefault="00077BD2" w:rsidP="0055668C">
            <w:pPr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m</w:t>
            </w:r>
            <w:r w:rsidRPr="00077BD2">
              <w:rPr>
                <w:rFonts w:ascii="Arial" w:hAnsi="Arial" w:cs="Arial"/>
                <w:sz w:val="12"/>
                <w:szCs w:val="12"/>
              </w:rPr>
              <w:t xml:space="preserve">aksymalna wartość transportu </w:t>
            </w:r>
          </w:p>
          <w:p w14:paraId="48996FB2" w14:textId="59FB4821" w:rsidR="008A30B7" w:rsidRDefault="00077BD2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300 000 zł</w:t>
            </w:r>
          </w:p>
          <w:p w14:paraId="6F5D199B" w14:textId="0D494D69" w:rsidR="00077BD2" w:rsidRPr="00077BD2" w:rsidRDefault="00077BD2" w:rsidP="0055668C">
            <w:pPr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</w:t>
            </w:r>
            <w:r w:rsidRPr="00077BD2">
              <w:rPr>
                <w:rFonts w:ascii="Arial" w:hAnsi="Arial" w:cs="Arial"/>
                <w:sz w:val="12"/>
                <w:szCs w:val="12"/>
              </w:rPr>
              <w:t xml:space="preserve">oczny obrót transportowy </w:t>
            </w:r>
          </w:p>
          <w:p w14:paraId="6975D411" w14:textId="76E2A190" w:rsidR="00077BD2" w:rsidRPr="009E4750" w:rsidRDefault="00077BD2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2 000 000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85590C0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59F0A44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159977D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5156682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10A69BC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7872956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1749B27E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5B7B6C8F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9F005A1" w14:textId="27E2B4B0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1814CFC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172BF8E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A2B9D6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415034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AEBD0C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4974D41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626AD080" w14:textId="6187FC97" w:rsidR="008803D5" w:rsidRPr="00806799" w:rsidRDefault="008803D5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 xml:space="preserve">Ubezpieczenie </w:t>
      </w:r>
      <w:r w:rsidR="0048340B" w:rsidRPr="00806799">
        <w:rPr>
          <w:rFonts w:ascii="Arial" w:hAnsi="Arial" w:cs="Arial"/>
          <w:b/>
          <w:sz w:val="20"/>
          <w:szCs w:val="20"/>
        </w:rPr>
        <w:t>odpowiedzialności cywilnej (OC) związanej z prowadzoną działalnością gospodarczą i posiadanym mieniem</w:t>
      </w:r>
    </w:p>
    <w:p w14:paraId="6790EEEA" w14:textId="7475C4A8" w:rsidR="008A30B7" w:rsidRPr="008A30B7" w:rsidRDefault="008A30B7" w:rsidP="008A30B7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10" w:name="OLE_LINK60"/>
      <w:bookmarkEnd w:id="9"/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A30B7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odpowiedzialności cywilnej (OC</w:t>
      </w:r>
      <w:r w:rsidRPr="008A30B7">
        <w:rPr>
          <w:rFonts w:ascii="Arial" w:hAnsi="Arial" w:cs="Arial"/>
          <w:sz w:val="16"/>
          <w:szCs w:val="16"/>
        </w:rPr>
        <w:t>) wynosi:</w:t>
      </w:r>
    </w:p>
    <w:p w14:paraId="3E2A6CC3" w14:textId="77777777" w:rsidR="008A30B7" w:rsidRPr="008A30B7" w:rsidRDefault="008A30B7" w:rsidP="008A30B7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8A30B7" w:rsidRPr="00806799" w14:paraId="57B9A943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7C9B41F0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6B3D90DE" w14:textId="15F6D98E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gwarancyjna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33EB7814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Stawka roczna </w:t>
            </w:r>
          </w:p>
          <w:p w14:paraId="6B6A729A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(%)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6DBB67E4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98D9009" w14:textId="422F600C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6DB8CFF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3FBD09C6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22CC36D" w14:textId="4DD7FCA5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A5205EA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A30B7" w:rsidRPr="00806799" w14:paraId="09E6C51E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89F6595" w14:textId="5FCCB167" w:rsidR="008A30B7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Odpowiedzialność cywilna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608AA5E" w14:textId="3E872591" w:rsidR="008A30B7" w:rsidRPr="009E4750" w:rsidRDefault="00077BD2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5 000 000 z</w:t>
            </w:r>
            <w:r w:rsidR="00F43BF0">
              <w:rPr>
                <w:rFonts w:ascii="Arial" w:hAnsi="Arial" w:cs="Arial"/>
                <w:sz w:val="16"/>
                <w:szCs w:val="16"/>
              </w:rPr>
              <w:t>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57CBC8D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D5A5659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DAF682E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3C6A00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1BB722B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F17B250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B2086F8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0DC1ECFE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1F4D673" w14:textId="738E12FB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8D3C155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1EACC5A1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65266C9B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E215C37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0DB5EA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ACB211B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3B92CDF1" w14:textId="77777777" w:rsidR="00880135" w:rsidRDefault="00880135" w:rsidP="00880135">
      <w:pPr>
        <w:pStyle w:val="Akapitzlist"/>
        <w:overflowPunct w:val="0"/>
        <w:autoSpaceDE w:val="0"/>
        <w:autoSpaceDN w:val="0"/>
        <w:adjustRightInd w:val="0"/>
        <w:spacing w:before="240" w:after="0"/>
        <w:ind w:left="284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A0C0AEE" w14:textId="77777777" w:rsidR="00880135" w:rsidRDefault="008801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5E62FCE" w14:textId="09F368E7" w:rsidR="00FC6DA4" w:rsidRPr="00806799" w:rsidRDefault="00FC6DA4" w:rsidP="00880135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lastRenderedPageBreak/>
        <w:t xml:space="preserve">Ubezpieczenie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Strażników Miejskich</w:t>
      </w:r>
    </w:p>
    <w:p w14:paraId="0AC4BCB1" w14:textId="50A0FDF0" w:rsidR="00FC6DA4" w:rsidRPr="008A30B7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A30B7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następstw nieszczęśliwych wypadków (NNW</w:t>
      </w:r>
      <w:r w:rsidRPr="008A30B7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 xml:space="preserve">Strażników Miejskich </w:t>
      </w:r>
      <w:r w:rsidRPr="008A30B7">
        <w:rPr>
          <w:rFonts w:ascii="Arial" w:hAnsi="Arial" w:cs="Arial"/>
          <w:sz w:val="16"/>
          <w:szCs w:val="16"/>
        </w:rPr>
        <w:t>wynosi:</w:t>
      </w:r>
    </w:p>
    <w:p w14:paraId="38879763" w14:textId="77777777" w:rsidR="00FC6DA4" w:rsidRPr="008A30B7" w:rsidRDefault="00FC6DA4" w:rsidP="00FC6DA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FC6DA4" w:rsidRPr="00806799" w14:paraId="458E63FB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44C77693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331CB56D" w14:textId="262E1608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osób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27D14AE1" w14:textId="4B0078A7" w:rsidR="00FC6DA4" w:rsidRPr="009E4750" w:rsidRDefault="00FC6DA4" w:rsidP="00FC6DA4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Stawka roczna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osobę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 w:rsidR="00900FF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23325D67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E35ECB7" w14:textId="168C48D6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5C72071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3346179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B8C314E" w14:textId="4BD0DFE1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6C4C48B6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FC6DA4" w:rsidRPr="00806799" w14:paraId="5186A184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29E6363" w14:textId="2A4A4F07" w:rsidR="00FC6DA4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NNW Strażników Miejskich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11578038" w14:textId="11DBED37" w:rsidR="00FC6DA4" w:rsidRPr="009E4750" w:rsidRDefault="00077BD2" w:rsidP="00077BD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43B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4DEA11C" w14:textId="4F42AB44" w:rsidR="00FC6DA4" w:rsidRPr="009E4750" w:rsidRDefault="00900FFF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BD7ABED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BEB8D7F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6A01848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6D03F26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E136919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09B3CB30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6C837E5B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BDD92ED" w14:textId="38367251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2E5A8709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61FB1E56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9C7C0AD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379B37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4A7C41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B8D730D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56A5A8BE" w14:textId="58DF8390" w:rsidR="00FC6DA4" w:rsidRPr="00806799" w:rsidRDefault="00FC6DA4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 xml:space="preserve">Ubezpieczenie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osób skazanych</w:t>
      </w:r>
    </w:p>
    <w:p w14:paraId="2C477144" w14:textId="29102D56" w:rsidR="00FC6DA4" w:rsidRPr="008A30B7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A30B7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następstw nieszczęśliwych wypadków (NNW</w:t>
      </w:r>
      <w:r w:rsidRPr="008A30B7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 xml:space="preserve">osób skazanych </w:t>
      </w:r>
      <w:r w:rsidRPr="008A30B7">
        <w:rPr>
          <w:rFonts w:ascii="Arial" w:hAnsi="Arial" w:cs="Arial"/>
          <w:sz w:val="16"/>
          <w:szCs w:val="16"/>
        </w:rPr>
        <w:t>wynosi:</w:t>
      </w:r>
    </w:p>
    <w:p w14:paraId="4BD11B4A" w14:textId="77777777" w:rsidR="00FC6DA4" w:rsidRPr="008A30B7" w:rsidRDefault="00FC6DA4" w:rsidP="00FC6DA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FC6DA4" w:rsidRPr="00806799" w14:paraId="4ADB19F0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3010BAB4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0CD7568C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osób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3C1FF374" w14:textId="41048D75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Stawka roczna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osobę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 w:rsidR="00900FF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30CB84A1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0AABE604" w14:textId="3162B5A9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7FA3CC8A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9EAC6F7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EDFBCE2" w14:textId="053787FF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pcja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B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785E0B0E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FC6DA4" w:rsidRPr="00806799" w14:paraId="4B0A5BB0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27EDDC9" w14:textId="19EFF4A2" w:rsidR="00FC6DA4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NNW osób skazanych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80F3A70" w14:textId="091CE0ED" w:rsidR="00FC6DA4" w:rsidRPr="009E4750" w:rsidRDefault="00077BD2" w:rsidP="00077BD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B41D366" w14:textId="529A841D" w:rsidR="00FC6DA4" w:rsidRPr="009E4750" w:rsidRDefault="00900FFF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757BB6F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BBE60D3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1954DC6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7D59DF1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918E784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B7678F0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4BB47C23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8BF6AAE" w14:textId="546F8162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26C4DC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FF0D0D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487AFA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46974E6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B68B5A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20CAF7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02864918" w14:textId="36FDC278" w:rsidR="00FC6DA4" w:rsidRPr="00806799" w:rsidRDefault="00FC6DA4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 xml:space="preserve">Ubezpieczenie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 xml:space="preserve">osób </w:t>
      </w:r>
      <w:r w:rsidR="0046745C">
        <w:rPr>
          <w:rFonts w:ascii="Arial" w:hAnsi="Arial" w:cs="Arial"/>
          <w:b/>
          <w:sz w:val="20"/>
          <w:szCs w:val="20"/>
        </w:rPr>
        <w:t xml:space="preserve">uczestniczących w imprezach organizowanych przez </w:t>
      </w:r>
      <w:proofErr w:type="spellStart"/>
      <w:r w:rsidR="0046745C">
        <w:rPr>
          <w:rFonts w:ascii="Arial" w:hAnsi="Arial" w:cs="Arial"/>
          <w:b/>
          <w:sz w:val="20"/>
          <w:szCs w:val="20"/>
        </w:rPr>
        <w:t>MORiW</w:t>
      </w:r>
      <w:proofErr w:type="spellEnd"/>
      <w:r w:rsidR="0046745C">
        <w:rPr>
          <w:rFonts w:ascii="Arial" w:hAnsi="Arial" w:cs="Arial"/>
          <w:b/>
          <w:sz w:val="20"/>
          <w:szCs w:val="20"/>
        </w:rPr>
        <w:t xml:space="preserve"> w Grudziądzu</w:t>
      </w:r>
    </w:p>
    <w:p w14:paraId="74AEBD8F" w14:textId="0C02B8D2" w:rsidR="00FC6DA4" w:rsidRPr="008A30B7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 xml:space="preserve">pcja </w:t>
      </w:r>
      <w:r w:rsidR="003C3C3D">
        <w:rPr>
          <w:rFonts w:ascii="Arial" w:hAnsi="Arial" w:cs="Arial"/>
          <w:sz w:val="16"/>
          <w:szCs w:val="16"/>
        </w:rPr>
        <w:t xml:space="preserve">A </w:t>
      </w:r>
      <w:r w:rsidRPr="008A30B7">
        <w:rPr>
          <w:rFonts w:ascii="Arial" w:hAnsi="Arial" w:cs="Arial"/>
          <w:sz w:val="16"/>
          <w:szCs w:val="16"/>
        </w:rPr>
        <w:t xml:space="preserve">dla ubezpieczenia </w:t>
      </w:r>
      <w:r>
        <w:rPr>
          <w:rFonts w:ascii="Arial" w:hAnsi="Arial" w:cs="Arial"/>
          <w:sz w:val="16"/>
          <w:szCs w:val="16"/>
        </w:rPr>
        <w:t>następstw nieszczęśliwych wypadków (NNW</w:t>
      </w:r>
      <w:r w:rsidRPr="008A30B7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 xml:space="preserve">osób </w:t>
      </w:r>
      <w:r w:rsidR="0046745C">
        <w:rPr>
          <w:rFonts w:ascii="Arial" w:hAnsi="Arial" w:cs="Arial"/>
          <w:sz w:val="16"/>
          <w:szCs w:val="16"/>
        </w:rPr>
        <w:t xml:space="preserve">uczestniczących w imprezach organizowanych przez </w:t>
      </w:r>
      <w:proofErr w:type="spellStart"/>
      <w:r w:rsidR="0046745C">
        <w:rPr>
          <w:rFonts w:ascii="Arial" w:hAnsi="Arial" w:cs="Arial"/>
          <w:sz w:val="16"/>
          <w:szCs w:val="16"/>
        </w:rPr>
        <w:t>MORiW</w:t>
      </w:r>
      <w:proofErr w:type="spellEnd"/>
      <w:r w:rsidR="0046745C">
        <w:rPr>
          <w:rFonts w:ascii="Arial" w:hAnsi="Arial" w:cs="Arial"/>
          <w:sz w:val="16"/>
          <w:szCs w:val="16"/>
        </w:rPr>
        <w:t xml:space="preserve"> w Grudziądzu</w:t>
      </w:r>
      <w:r>
        <w:rPr>
          <w:rFonts w:ascii="Arial" w:hAnsi="Arial" w:cs="Arial"/>
          <w:sz w:val="16"/>
          <w:szCs w:val="16"/>
        </w:rPr>
        <w:t xml:space="preserve"> </w:t>
      </w:r>
      <w:r w:rsidRPr="008A30B7">
        <w:rPr>
          <w:rFonts w:ascii="Arial" w:hAnsi="Arial" w:cs="Arial"/>
          <w:sz w:val="16"/>
          <w:szCs w:val="16"/>
        </w:rPr>
        <w:t>wynosi:</w:t>
      </w:r>
    </w:p>
    <w:p w14:paraId="6EAB1EB8" w14:textId="77777777" w:rsidR="00FC6DA4" w:rsidRPr="008A30B7" w:rsidRDefault="00FC6DA4" w:rsidP="00FC6DA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FC6DA4" w:rsidRPr="00806799" w14:paraId="7C02D4AD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35C66EDB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1897A4B2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osób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0C96120A" w14:textId="343BED93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Stawka roczna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osobę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 w:rsidR="00900FF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743EC725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276ADB84" w14:textId="1C3117BD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9742135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072AC852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0F53B202" w14:textId="7B7DE35C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pcja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B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8E09D64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FC6DA4" w:rsidRPr="00806799" w14:paraId="72D3C33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3A5D867" w14:textId="58B2F816" w:rsidR="00FC6DA4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NNW osób uczestniczących w imprezach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5C6B9C17" w14:textId="317F9A05" w:rsidR="00FC6DA4" w:rsidRPr="009E4750" w:rsidRDefault="00077BD2" w:rsidP="00077BD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75012CC" w14:textId="6AE6017A" w:rsidR="00FC6DA4" w:rsidRPr="009E4750" w:rsidRDefault="00900FFF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5EDD9ED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0CE2D51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0AD5C90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5C4B582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6743B15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740B5BF5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2A0B04A2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D3E51FE" w14:textId="6383F79E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7ADC4D3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08B5646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C79C23A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1CFC37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104BF52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E2C718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03BD791F" w14:textId="77777777" w:rsidR="00FC6DA4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1634"/>
        <w:gridCol w:w="1635"/>
        <w:gridCol w:w="1635"/>
        <w:gridCol w:w="1635"/>
        <w:gridCol w:w="1635"/>
        <w:gridCol w:w="1638"/>
      </w:tblGrid>
      <w:tr w:rsidR="0046745C" w:rsidRPr="00806799" w14:paraId="0EAEA940" w14:textId="77777777" w:rsidTr="0046745C">
        <w:trPr>
          <w:trHeight w:val="340"/>
        </w:trPr>
        <w:tc>
          <w:tcPr>
            <w:tcW w:w="1843" w:type="pct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2CA1196" w14:textId="111E7D17" w:rsidR="0046745C" w:rsidRPr="0046745C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 xml:space="preserve">Razem </w:t>
            </w:r>
            <w:r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składka za część 1</w:t>
            </w: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4D11970F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6DD061F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840ADC6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6EF4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614D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C9BEF0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  <w:tr w:rsidR="0046745C" w:rsidRPr="00806799" w14:paraId="7CAE1319" w14:textId="77777777" w:rsidTr="0046745C">
        <w:trPr>
          <w:trHeight w:val="454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7367AD8" w14:textId="5B2F060B" w:rsidR="0046745C" w:rsidRPr="0046745C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 xml:space="preserve"> składka za 4-letni okres ubezpieczenia</w:t>
            </w: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31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1AA488E" w14:textId="673F3051" w:rsidR="0046745C" w:rsidRPr="0046745C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zł</w:t>
            </w:r>
          </w:p>
        </w:tc>
      </w:tr>
    </w:tbl>
    <w:bookmarkEnd w:id="10"/>
    <w:p w14:paraId="738FA570" w14:textId="39C30A4F" w:rsidR="00D33413" w:rsidRPr="00806799" w:rsidRDefault="00D33413" w:rsidP="0046745C">
      <w:pPr>
        <w:tabs>
          <w:tab w:val="left" w:pos="142"/>
        </w:tabs>
        <w:spacing w:before="240" w:after="0"/>
        <w:jc w:val="center"/>
        <w:rPr>
          <w:rFonts w:ascii="Arial" w:hAnsi="Arial" w:cs="Arial"/>
          <w:b/>
          <w:szCs w:val="20"/>
        </w:rPr>
      </w:pPr>
      <w:r w:rsidRPr="00806799">
        <w:rPr>
          <w:rFonts w:ascii="Arial" w:hAnsi="Arial" w:cs="Arial"/>
          <w:b/>
          <w:szCs w:val="20"/>
        </w:rPr>
        <w:lastRenderedPageBreak/>
        <w:t xml:space="preserve">Część nr </w:t>
      </w:r>
      <w:r w:rsidR="00AE34BD">
        <w:rPr>
          <w:rFonts w:ascii="Arial" w:hAnsi="Arial" w:cs="Arial"/>
          <w:b/>
          <w:szCs w:val="20"/>
        </w:rPr>
        <w:t>2</w:t>
      </w:r>
    </w:p>
    <w:p w14:paraId="54A170DB" w14:textId="656DA489" w:rsidR="00900FFF" w:rsidRPr="00900FFF" w:rsidRDefault="00900FFF" w:rsidP="00900FFF">
      <w:pPr>
        <w:tabs>
          <w:tab w:val="left" w:pos="142"/>
        </w:tabs>
        <w:spacing w:after="0"/>
        <w:ind w:left="360"/>
        <w:jc w:val="center"/>
        <w:rPr>
          <w:rFonts w:ascii="Arial" w:hAnsi="Arial" w:cs="Arial"/>
          <w:b/>
        </w:rPr>
      </w:pPr>
      <w:bookmarkStart w:id="11" w:name="OLE_LINK63"/>
      <w:r w:rsidRPr="00900FFF">
        <w:rPr>
          <w:rFonts w:ascii="Arial" w:eastAsiaTheme="minorHAnsi" w:hAnsi="Arial" w:cs="Arial"/>
          <w:b/>
        </w:rPr>
        <w:t>Ubezpieczeni</w:t>
      </w:r>
      <w:r>
        <w:rPr>
          <w:rFonts w:ascii="Arial" w:eastAsiaTheme="minorHAnsi" w:hAnsi="Arial" w:cs="Arial"/>
          <w:b/>
        </w:rPr>
        <w:t>a</w:t>
      </w:r>
      <w:r w:rsidRPr="00900FFF">
        <w:rPr>
          <w:rFonts w:ascii="Arial" w:eastAsiaTheme="minorHAnsi" w:hAnsi="Arial" w:cs="Arial"/>
          <w:b/>
        </w:rPr>
        <w:t xml:space="preserve"> </w:t>
      </w:r>
      <w:r>
        <w:rPr>
          <w:rFonts w:ascii="Arial" w:eastAsiaTheme="minorHAnsi" w:hAnsi="Arial" w:cs="Arial"/>
          <w:b/>
        </w:rPr>
        <w:t>komunikacyjne</w:t>
      </w:r>
      <w:r w:rsidRPr="00900FFF">
        <w:rPr>
          <w:rFonts w:ascii="Arial" w:eastAsiaTheme="minorHAnsi" w:hAnsi="Arial" w:cs="Arial"/>
          <w:b/>
        </w:rPr>
        <w:t xml:space="preserve"> </w:t>
      </w:r>
      <w:r w:rsidRPr="00900FFF">
        <w:rPr>
          <w:rFonts w:ascii="Arial" w:eastAsiaTheme="minorHAnsi" w:hAnsi="Arial" w:cs="Arial"/>
          <w:b/>
        </w:rPr>
        <w:br/>
        <w:t>Gminy-Miast</w:t>
      </w:r>
      <w:r w:rsidR="006018BB">
        <w:rPr>
          <w:rFonts w:ascii="Arial" w:eastAsiaTheme="minorHAnsi" w:hAnsi="Arial" w:cs="Arial"/>
          <w:b/>
        </w:rPr>
        <w:t>o</w:t>
      </w:r>
      <w:r w:rsidRPr="00900FFF">
        <w:rPr>
          <w:rFonts w:ascii="Arial" w:eastAsiaTheme="minorHAnsi" w:hAnsi="Arial" w:cs="Arial"/>
          <w:b/>
        </w:rPr>
        <w:t xml:space="preserve"> Grudziądz wraz z Urzędem Miejskim oraz jednostkami organizacyjnymi</w:t>
      </w:r>
    </w:p>
    <w:p w14:paraId="676EE996" w14:textId="1751A67E" w:rsidR="001047E0" w:rsidRPr="00806799" w:rsidRDefault="00BD0B1E" w:rsidP="0046745C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>Obowiązkowe u</w:t>
      </w:r>
      <w:r w:rsidR="001047E0" w:rsidRPr="00806799">
        <w:rPr>
          <w:rFonts w:ascii="Arial" w:hAnsi="Arial" w:cs="Arial"/>
          <w:b/>
          <w:sz w:val="20"/>
          <w:szCs w:val="20"/>
        </w:rPr>
        <w:t>bezpieczeni</w:t>
      </w:r>
      <w:r w:rsidRPr="00806799">
        <w:rPr>
          <w:rFonts w:ascii="Arial" w:hAnsi="Arial" w:cs="Arial"/>
          <w:b/>
          <w:sz w:val="20"/>
          <w:szCs w:val="20"/>
        </w:rPr>
        <w:t>e</w:t>
      </w:r>
      <w:r w:rsidR="001047E0" w:rsidRPr="00806799">
        <w:rPr>
          <w:rFonts w:ascii="Arial" w:hAnsi="Arial" w:cs="Arial"/>
          <w:b/>
          <w:sz w:val="20"/>
          <w:szCs w:val="20"/>
        </w:rPr>
        <w:t xml:space="preserve"> </w:t>
      </w:r>
      <w:r w:rsidRPr="00806799">
        <w:rPr>
          <w:rFonts w:ascii="Arial" w:hAnsi="Arial" w:cs="Arial"/>
          <w:b/>
          <w:sz w:val="20"/>
          <w:szCs w:val="20"/>
        </w:rPr>
        <w:t>odpowiedzialności cywilnej posiadaczy pojazdów mechanicznych (OC)</w:t>
      </w:r>
    </w:p>
    <w:p w14:paraId="44F90900" w14:textId="4E994244" w:rsidR="00900FFF" w:rsidRPr="00806799" w:rsidRDefault="00900FFF" w:rsidP="00900FF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12" w:name="OLE_LINK64"/>
      <w:bookmarkEnd w:id="11"/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C3C3D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odpowiedzialności cywilnej posiadaczy pojazdów mechanicznych (OC)</w:t>
      </w:r>
      <w:r w:rsidRPr="00806799">
        <w:rPr>
          <w:rFonts w:ascii="Arial" w:hAnsi="Arial" w:cs="Arial"/>
          <w:sz w:val="16"/>
          <w:szCs w:val="16"/>
        </w:rPr>
        <w:t xml:space="preserve"> wynosi:</w:t>
      </w:r>
    </w:p>
    <w:p w14:paraId="127CE14C" w14:textId="4D9559B1" w:rsidR="00900FFF" w:rsidRPr="00900FFF" w:rsidRDefault="00900FFF" w:rsidP="00900FFF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1660"/>
        <w:gridCol w:w="1664"/>
        <w:gridCol w:w="1659"/>
        <w:gridCol w:w="1663"/>
        <w:gridCol w:w="1659"/>
        <w:gridCol w:w="1663"/>
        <w:gridCol w:w="1659"/>
        <w:gridCol w:w="1663"/>
      </w:tblGrid>
      <w:tr w:rsidR="00900FFF" w:rsidRPr="00806799" w14:paraId="3B5446F1" w14:textId="77777777" w:rsidTr="00900FFF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5BDBD26F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1B24E483" w14:textId="188B9B04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Ilość pojazdów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szt.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5" w:type="pct"/>
            <w:shd w:val="clear" w:color="auto" w:fill="1F497D" w:themeFill="text2"/>
            <w:noWrap/>
            <w:vAlign w:val="center"/>
          </w:tcPr>
          <w:p w14:paraId="6CBCAB91" w14:textId="6A0D6B3F" w:rsidR="00900FFF" w:rsidRPr="009E4750" w:rsidRDefault="00900FFF" w:rsidP="00900FFF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kładka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1D0ECCB1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5BCF753F" w14:textId="55B33E7B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40D1CEA6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4BF18B33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0C75F5A7" w14:textId="0AD7E855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45DBE25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053785" w:rsidRPr="00806799" w14:paraId="39A3F31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B32598D" w14:textId="3CED5B19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Ciągnik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45A2536F" w14:textId="120D69DC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7F67A1A9" w14:textId="642CF76E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5B1D684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27F6530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C59B71A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8D26A64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B48413D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DFBA2DD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26C6B180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1B1AE77" w14:textId="21F9A622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787F07C2" w14:textId="27A2CEC0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C599955" w14:textId="751CB77B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545C3575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07BB2B3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4837E21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38A90A1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5DB45C3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480FF214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18413D7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F9432E0" w14:textId="37BC87F8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37077C4" w14:textId="2BE26D93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6CAF837A" w14:textId="50B9AE05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2453C107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C20FDFD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8BCA195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78FC6B1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1C64DEA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6FA7ED23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3535534E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9DFF1D9" w14:textId="2B60DB66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Motorower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3F4DCFB9" w14:textId="2892615E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2726C766" w14:textId="3E45839B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5BC49B5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3645A53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BEA1D7B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0F79F74A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510923F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7C755D9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3F73907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9C99959" w14:textId="34E330B7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260CC626" w14:textId="3C06F9DB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531A58F9" w14:textId="470E8FDA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4D43900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C9B8818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5C0EB6C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5143486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32FCB8E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5BA0B604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5021A119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6C13B9C" w14:textId="7F618D4D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Przyczepa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E1887B7" w14:textId="4D41BECF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6E1B7296" w14:textId="7A53608A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2E07CF0B" w14:textId="624DDC15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C9E97DC" w14:textId="6000EF10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B34BBF8" w14:textId="1EE0260F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11C0C68" w14:textId="1820E0D9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C14E09B" w14:textId="405E9EAD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7F9403A" w14:textId="08FA3562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561F253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4F7A3458" w14:textId="1CCE5511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Wolnobieżny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E36EB43" w14:textId="6E41E38A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BEC3445" w14:textId="2C21F1CA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6F9E071E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C83F1C0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CDE234D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0FCFE90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4BEBFFD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64D83968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900FFF" w:rsidRPr="00806799" w14:paraId="6DE450DB" w14:textId="77777777" w:rsidTr="00900FFF">
        <w:trPr>
          <w:trHeight w:val="340"/>
        </w:trPr>
        <w:tc>
          <w:tcPr>
            <w:tcW w:w="723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1A2F2FF" w14:textId="77777777" w:rsidR="00900FFF" w:rsidRPr="00806799" w:rsidRDefault="00900FFF" w:rsidP="00900FFF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350F28A" w14:textId="049F7E11" w:rsidR="00900FFF" w:rsidRPr="00806799" w:rsidRDefault="00801B32" w:rsidP="00801B3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537539B3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53337041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766517D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B512D7C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44AB84D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8D3C0A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2450BD9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1192849C" w14:textId="2025A6CB" w:rsidR="002C461F" w:rsidRPr="00806799" w:rsidRDefault="00CB4121" w:rsidP="00801B32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13" w:name="OLE_LINK10"/>
      <w:bookmarkEnd w:id="12"/>
      <w:r w:rsidRPr="00806799">
        <w:rPr>
          <w:rFonts w:ascii="Arial" w:hAnsi="Arial" w:cs="Arial"/>
          <w:b/>
          <w:sz w:val="20"/>
          <w:szCs w:val="20"/>
        </w:rPr>
        <w:t>U</w:t>
      </w:r>
      <w:r w:rsidR="002C461F" w:rsidRPr="00806799">
        <w:rPr>
          <w:rFonts w:ascii="Arial" w:hAnsi="Arial" w:cs="Arial"/>
          <w:b/>
          <w:sz w:val="20"/>
          <w:szCs w:val="20"/>
        </w:rPr>
        <w:t xml:space="preserve">bezpieczenie </w:t>
      </w:r>
      <w:r w:rsidRPr="00806799">
        <w:rPr>
          <w:rFonts w:ascii="Arial" w:hAnsi="Arial" w:cs="Arial"/>
          <w:b/>
          <w:sz w:val="20"/>
          <w:szCs w:val="20"/>
        </w:rPr>
        <w:t>auto</w:t>
      </w:r>
      <w:r w:rsidR="0046745C">
        <w:rPr>
          <w:rFonts w:ascii="Arial" w:hAnsi="Arial" w:cs="Arial"/>
          <w:b/>
          <w:sz w:val="20"/>
          <w:szCs w:val="20"/>
        </w:rPr>
        <w:t>-</w:t>
      </w:r>
      <w:r w:rsidRPr="00806799">
        <w:rPr>
          <w:rFonts w:ascii="Arial" w:hAnsi="Arial" w:cs="Arial"/>
          <w:b/>
          <w:sz w:val="20"/>
          <w:szCs w:val="20"/>
        </w:rPr>
        <w:t>casco (AC)</w:t>
      </w:r>
    </w:p>
    <w:p w14:paraId="608033E5" w14:textId="6F2959F7" w:rsidR="00053785" w:rsidRPr="00053785" w:rsidRDefault="00053785" w:rsidP="00053785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14" w:name="OLE_LINK11"/>
      <w:bookmarkEnd w:id="13"/>
      <w:r w:rsidRPr="00053785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33ED9">
        <w:rPr>
          <w:rFonts w:ascii="Arial" w:hAnsi="Arial" w:cs="Arial"/>
          <w:sz w:val="16"/>
          <w:szCs w:val="16"/>
        </w:rPr>
        <w:t>O</w:t>
      </w:r>
      <w:r w:rsidRPr="00053785">
        <w:rPr>
          <w:rFonts w:ascii="Arial" w:hAnsi="Arial" w:cs="Arial"/>
          <w:sz w:val="16"/>
          <w:szCs w:val="16"/>
        </w:rPr>
        <w:t>pcji</w:t>
      </w:r>
      <w:r w:rsidR="00333ED9">
        <w:rPr>
          <w:rFonts w:ascii="Arial" w:hAnsi="Arial" w:cs="Arial"/>
          <w:sz w:val="16"/>
          <w:szCs w:val="16"/>
        </w:rPr>
        <w:t xml:space="preserve"> B</w:t>
      </w:r>
      <w:r w:rsidRPr="00053785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33ED9">
        <w:rPr>
          <w:rFonts w:ascii="Arial" w:hAnsi="Arial" w:cs="Arial"/>
          <w:sz w:val="16"/>
          <w:szCs w:val="16"/>
        </w:rPr>
        <w:t>O</w:t>
      </w:r>
      <w:r w:rsidRPr="00053785">
        <w:rPr>
          <w:rFonts w:ascii="Arial" w:hAnsi="Arial" w:cs="Arial"/>
          <w:sz w:val="16"/>
          <w:szCs w:val="16"/>
        </w:rPr>
        <w:t>pcja</w:t>
      </w:r>
      <w:r w:rsidR="00333ED9">
        <w:rPr>
          <w:rFonts w:ascii="Arial" w:hAnsi="Arial" w:cs="Arial"/>
          <w:sz w:val="16"/>
          <w:szCs w:val="16"/>
        </w:rPr>
        <w:t xml:space="preserve"> A</w:t>
      </w:r>
      <w:r w:rsidRPr="00053785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auto-casco</w:t>
      </w:r>
      <w:r w:rsidRPr="00053785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>AC</w:t>
      </w:r>
      <w:r w:rsidRPr="00053785">
        <w:rPr>
          <w:rFonts w:ascii="Arial" w:hAnsi="Arial" w:cs="Arial"/>
          <w:sz w:val="16"/>
          <w:szCs w:val="16"/>
        </w:rPr>
        <w:t>) wynosi:</w:t>
      </w:r>
    </w:p>
    <w:p w14:paraId="3153CDD4" w14:textId="77777777" w:rsidR="00053785" w:rsidRPr="00053785" w:rsidRDefault="00053785" w:rsidP="00053785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053785">
        <w:rPr>
          <w:rFonts w:ascii="Arial" w:hAnsi="Arial" w:cs="Arial"/>
          <w:sz w:val="16"/>
          <w:szCs w:val="16"/>
        </w:rPr>
        <w:t xml:space="preserve">(należy wypełnić poniższe tabele </w:t>
      </w:r>
      <w:r w:rsidRPr="00053785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053785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1660"/>
        <w:gridCol w:w="1660"/>
        <w:gridCol w:w="1660"/>
        <w:gridCol w:w="1664"/>
        <w:gridCol w:w="1660"/>
        <w:gridCol w:w="1660"/>
        <w:gridCol w:w="1660"/>
        <w:gridCol w:w="1663"/>
      </w:tblGrid>
      <w:tr w:rsidR="00053785" w:rsidRPr="00806799" w14:paraId="461EE565" w14:textId="77777777" w:rsidTr="00801B32">
        <w:trPr>
          <w:trHeight w:val="567"/>
          <w:tblHeader/>
        </w:trPr>
        <w:tc>
          <w:tcPr>
            <w:tcW w:w="724" w:type="pct"/>
            <w:shd w:val="clear" w:color="auto" w:fill="1F497D" w:themeFill="text2"/>
            <w:noWrap/>
            <w:vAlign w:val="center"/>
          </w:tcPr>
          <w:p w14:paraId="770C1E98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6FEB298" w14:textId="7F3B12F1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ubezpieczenia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141630FC" w14:textId="491F04AC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tawka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3261FD21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74389CB3" w14:textId="6E56F9E8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3AE06455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4D75DA88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3D4D8273" w14:textId="6C04DEE3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619256F5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01B32" w:rsidRPr="00806799" w14:paraId="33D570AF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2A533F37" w14:textId="7070334A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Ciągnik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6ACED8E" w14:textId="66308518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205 598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32252D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6D14F1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6D4BDCF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A82A9D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1BA1F20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C490B2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593DD30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28084B9D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1E50CBCF" w14:textId="1B6C9DCA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CA77CB3" w14:textId="1D21801C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29 000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606790D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002CF362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781B79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266BFBA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7A25D49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AE179A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47050E7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43DF5E15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614986D9" w14:textId="30EE0442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CC7113E" w14:textId="15EC2982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297 500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5BED4C4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993B74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2E9F75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4C22CA2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836F187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EDCCE76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27E97FF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7AB6B14E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6B29114F" w14:textId="36262275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Motorower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218A010E" w14:textId="313E410C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6 000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6574B9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DFB504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D43494C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295FC77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A741EC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3CDD6D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AB7DD6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A04A617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4DBCF05A" w14:textId="7004AB1B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45D7FA4" w14:textId="11CD16EC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1 272 500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71F6935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B7F458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C9A11B1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DA5BD7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A627C56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F48BD9E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349F301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3DA84031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7F64A1FC" w14:textId="7E252B62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Przyczepa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2A73463" w14:textId="7BCE9748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44 840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73918CE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1D7A36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8A4A1D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EE0FBB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82549B6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989A7BB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00F477E5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2992C02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7AB373E3" w14:textId="72FE431D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Wolnobieżny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171B9D5" w14:textId="01239921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98 637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2F30FA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1AC230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3C8A79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3D178B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60FB9F3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45D7A1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121A3E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121AE56" w14:textId="77777777" w:rsidTr="00801B32">
        <w:trPr>
          <w:trHeight w:val="340"/>
        </w:trPr>
        <w:tc>
          <w:tcPr>
            <w:tcW w:w="72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955D0C3" w14:textId="77777777" w:rsidR="00801B32" w:rsidRPr="00806799" w:rsidRDefault="00801B32" w:rsidP="00801B32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C366EC1" w14:textId="7D60AFA9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szt.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1 954 075 zł</w:t>
            </w:r>
          </w:p>
        </w:tc>
        <w:tc>
          <w:tcPr>
            <w:tcW w:w="534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F43B882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40A1743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22B3C7C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4FBC1E0A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ED939ED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903733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DA29458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29C672FB" w14:textId="759F48D7" w:rsidR="00053785" w:rsidRPr="00806799" w:rsidRDefault="00053785" w:rsidP="00053785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Pr="00806799">
        <w:rPr>
          <w:rFonts w:ascii="Arial" w:hAnsi="Arial" w:cs="Arial"/>
          <w:b/>
          <w:sz w:val="20"/>
          <w:szCs w:val="20"/>
        </w:rPr>
        <w:t xml:space="preserve">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kierowców i pasażerów</w:t>
      </w:r>
    </w:p>
    <w:p w14:paraId="3D35C1C7" w14:textId="30CA883E" w:rsidR="00053785" w:rsidRPr="00806799" w:rsidRDefault="00053785" w:rsidP="00053785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33ED9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33ED9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33ED9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33ED9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następstw nieszczęśliwych wypadków (NNW)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kierowców i pasażerów </w:t>
      </w:r>
      <w:r w:rsidRPr="00806799">
        <w:rPr>
          <w:rFonts w:ascii="Arial" w:hAnsi="Arial" w:cs="Arial"/>
          <w:sz w:val="16"/>
          <w:szCs w:val="16"/>
        </w:rPr>
        <w:t>wynosi:</w:t>
      </w:r>
    </w:p>
    <w:p w14:paraId="5257CAC8" w14:textId="77777777" w:rsidR="00053785" w:rsidRPr="00900FFF" w:rsidRDefault="00053785" w:rsidP="00053785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1660"/>
        <w:gridCol w:w="1664"/>
        <w:gridCol w:w="1659"/>
        <w:gridCol w:w="1663"/>
        <w:gridCol w:w="1659"/>
        <w:gridCol w:w="1663"/>
        <w:gridCol w:w="1659"/>
        <w:gridCol w:w="1663"/>
      </w:tblGrid>
      <w:tr w:rsidR="00053785" w:rsidRPr="00806799" w14:paraId="41579F1C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0D0B2C2F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00AAAC2B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Ilość pojazdów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szt.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5" w:type="pct"/>
            <w:shd w:val="clear" w:color="auto" w:fill="1F497D" w:themeFill="text2"/>
            <w:noWrap/>
            <w:vAlign w:val="center"/>
          </w:tcPr>
          <w:p w14:paraId="2E9B9DBA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kładka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22FEB394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03BECED" w14:textId="5E8E1A22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35FD0C1D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47C685B8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604C973" w14:textId="103A1C4C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0B0FFF2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01B32" w:rsidRPr="00806799" w14:paraId="0C6ABB01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97FD7DA" w14:textId="30844795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Ciągnik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888A881" w14:textId="72D81A7C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4DB51C5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80C969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5F9CAB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AE1A5B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DA041C3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807CAA7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DF6496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20DE2F5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594CCE2" w14:textId="5DBAE33D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884EACB" w14:textId="677CEE85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4E304EC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2E4B0AC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0FE8352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A4BE4F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2C9CDD95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8ED79E5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6969F4B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437F7320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6CA865B" w14:textId="65AC7945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2291068F" w14:textId="3ED75EAD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0B569F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AAE6C7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084CFC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222D88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DD8D24F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2090DCB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0631092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9DE5D54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B707469" w14:textId="24B52B4D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Motorower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742E9531" w14:textId="6757DE13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A1E69B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BCA877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3BCC9D5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C97E125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9A53071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1403D62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87FCCB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7FDFD2E2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42AF444B" w14:textId="554AFDA4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8DBD6D9" w14:textId="6B48AA61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04CE285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73EF2FFB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A1092D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28DF0AAB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0FA9088F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2B9FF8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48CFD5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72C436C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FEB871C" w14:textId="1F02C7BC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Wolnobieżny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9AB33EE" w14:textId="5DBD437F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67F42DD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D8F7F0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2508F4E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3A9099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6E158AB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E13732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B35B9F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2ED8F5ED" w14:textId="77777777" w:rsidTr="0055668C">
        <w:trPr>
          <w:trHeight w:val="340"/>
        </w:trPr>
        <w:tc>
          <w:tcPr>
            <w:tcW w:w="723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E198C30" w14:textId="77777777" w:rsidR="00801B32" w:rsidRPr="00806799" w:rsidRDefault="00801B32" w:rsidP="00801B32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523EC86" w14:textId="05513D10" w:rsidR="00801B32" w:rsidRPr="00806799" w:rsidRDefault="00DC3E1E" w:rsidP="00801B3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1E35976A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8FE82F8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6F3262F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90C947E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A9812F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CDD8FE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30A57D9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46EA5D08" w14:textId="77777777" w:rsidR="00880135" w:rsidRDefault="008801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398570B" w14:textId="37C2CAC9" w:rsidR="00370CF4" w:rsidRPr="00806799" w:rsidRDefault="00370CF4" w:rsidP="00370CF4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U</w:t>
      </w:r>
      <w:r w:rsidRPr="00806799">
        <w:rPr>
          <w:rFonts w:ascii="Arial" w:hAnsi="Arial" w:cs="Arial"/>
          <w:b/>
          <w:sz w:val="20"/>
          <w:szCs w:val="20"/>
        </w:rPr>
        <w:t xml:space="preserve">bezpieczenie </w:t>
      </w:r>
      <w:proofErr w:type="spellStart"/>
      <w:r>
        <w:rPr>
          <w:rFonts w:ascii="Arial" w:hAnsi="Arial" w:cs="Arial"/>
          <w:b/>
          <w:sz w:val="20"/>
          <w:szCs w:val="20"/>
        </w:rPr>
        <w:t>assisstance</w:t>
      </w:r>
      <w:proofErr w:type="spellEnd"/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ASS</w:t>
      </w:r>
      <w:r w:rsidRPr="00806799">
        <w:rPr>
          <w:rFonts w:ascii="Arial" w:hAnsi="Arial" w:cs="Arial"/>
          <w:b/>
          <w:sz w:val="20"/>
          <w:szCs w:val="20"/>
        </w:rPr>
        <w:t>)</w:t>
      </w:r>
    </w:p>
    <w:p w14:paraId="064FF1DA" w14:textId="1C842486" w:rsidR="00370CF4" w:rsidRPr="00806799" w:rsidRDefault="00370CF4" w:rsidP="00370CF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33ED9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33ED9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33ED9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33ED9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</w:t>
      </w:r>
      <w:proofErr w:type="spellStart"/>
      <w:r>
        <w:rPr>
          <w:rFonts w:ascii="Arial" w:hAnsi="Arial" w:cs="Arial"/>
          <w:sz w:val="16"/>
          <w:szCs w:val="16"/>
        </w:rPr>
        <w:t>assistance</w:t>
      </w:r>
      <w:proofErr w:type="spellEnd"/>
      <w:r>
        <w:rPr>
          <w:rFonts w:ascii="Arial" w:hAnsi="Arial" w:cs="Arial"/>
          <w:sz w:val="16"/>
          <w:szCs w:val="16"/>
        </w:rPr>
        <w:t xml:space="preserve"> (ASS)</w:t>
      </w:r>
      <w:r w:rsidRPr="00806799">
        <w:rPr>
          <w:rFonts w:ascii="Arial" w:hAnsi="Arial" w:cs="Arial"/>
          <w:sz w:val="16"/>
          <w:szCs w:val="16"/>
        </w:rPr>
        <w:t xml:space="preserve"> wynosi:</w:t>
      </w:r>
    </w:p>
    <w:p w14:paraId="43FDFC28" w14:textId="77777777" w:rsidR="00370CF4" w:rsidRPr="00900FFF" w:rsidRDefault="00370CF4" w:rsidP="00370CF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1660"/>
        <w:gridCol w:w="1664"/>
        <w:gridCol w:w="1659"/>
        <w:gridCol w:w="1663"/>
        <w:gridCol w:w="1659"/>
        <w:gridCol w:w="1663"/>
        <w:gridCol w:w="1659"/>
        <w:gridCol w:w="1663"/>
      </w:tblGrid>
      <w:tr w:rsidR="00370CF4" w:rsidRPr="00806799" w14:paraId="72A02526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01BF5AB5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50792DE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Ilość pojazdów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szt.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5" w:type="pct"/>
            <w:shd w:val="clear" w:color="auto" w:fill="1F497D" w:themeFill="text2"/>
            <w:noWrap/>
            <w:vAlign w:val="center"/>
          </w:tcPr>
          <w:p w14:paraId="2E9A2292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kładka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6A2D164D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5EBD6AF4" w14:textId="4E740FC1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3BCEA75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17B5FD9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1518DD67" w14:textId="0213F26C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75F27C86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DC3E1E" w:rsidRPr="00806799" w14:paraId="154E95B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1F838F2" w14:textId="1C87C539" w:rsidR="00DC3E1E" w:rsidRPr="009E4750" w:rsidRDefault="00DC3E1E" w:rsidP="00DC3E1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AAD6366" w14:textId="4FA6129E" w:rsidR="00DC3E1E" w:rsidRPr="009E4750" w:rsidRDefault="00DC3E1E" w:rsidP="00DC3E1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08CAFE79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6E912732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1998EB1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B03FAF0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2BE8C79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31FDC24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084D3749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C3E1E" w:rsidRPr="00806799" w14:paraId="0839E129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2D1FE59" w14:textId="1FA5DE52" w:rsidR="00DC3E1E" w:rsidRPr="009E4750" w:rsidRDefault="00DC3E1E" w:rsidP="00DC3E1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4D175BA5" w14:textId="31251309" w:rsidR="00DC3E1E" w:rsidRPr="009E4750" w:rsidRDefault="00DC3E1E" w:rsidP="00DC3E1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1423B571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8F47B21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6247AFB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08EA86F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BE0551C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82DE225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3499084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C3E1E" w:rsidRPr="00806799" w14:paraId="35CB240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6B23942" w14:textId="1B9A79B1" w:rsidR="00DC3E1E" w:rsidRPr="009E4750" w:rsidRDefault="00DC3E1E" w:rsidP="00DC3E1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0E4B87A6" w14:textId="2DC60C25" w:rsidR="00DC3E1E" w:rsidRPr="009E4750" w:rsidRDefault="00DC3E1E" w:rsidP="00DC3E1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029FA9A6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23BFD93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27BDA0F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46919E9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F13DCC8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809B606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27990E6D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C3E1E" w:rsidRPr="00806799" w14:paraId="1E94875C" w14:textId="77777777" w:rsidTr="0055668C">
        <w:trPr>
          <w:trHeight w:val="340"/>
        </w:trPr>
        <w:tc>
          <w:tcPr>
            <w:tcW w:w="723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520AD27" w14:textId="77777777" w:rsidR="00DC3E1E" w:rsidRPr="00806799" w:rsidRDefault="00DC3E1E" w:rsidP="00DC3E1E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19FAB3B" w14:textId="46BDFD3A" w:rsidR="00DC3E1E" w:rsidRPr="00806799" w:rsidRDefault="00DC3E1E" w:rsidP="00DC3E1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578A5DC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07FE84D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5FFAF2F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CF0766A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FBA045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402FCA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0761F1E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13C7F381" w14:textId="77777777" w:rsidR="00053785" w:rsidRDefault="00053785" w:rsidP="002C461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2"/>
        <w:gridCol w:w="1659"/>
        <w:gridCol w:w="1663"/>
        <w:gridCol w:w="1659"/>
        <w:gridCol w:w="1663"/>
        <w:gridCol w:w="1659"/>
        <w:gridCol w:w="1663"/>
      </w:tblGrid>
      <w:tr w:rsidR="00370CF4" w:rsidRPr="00806799" w14:paraId="4E7595EF" w14:textId="77777777" w:rsidTr="00370CF4">
        <w:trPr>
          <w:trHeight w:val="340"/>
        </w:trPr>
        <w:tc>
          <w:tcPr>
            <w:tcW w:w="1793" w:type="pct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3A06B5C" w14:textId="74A50B8B" w:rsidR="00370CF4" w:rsidRPr="00370CF4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Razem składka za część 2: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2C4378F9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384A60D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E3000B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45C4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4AA4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866FA2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  <w:tr w:rsidR="00370CF4" w:rsidRPr="00806799" w14:paraId="3A62A53E" w14:textId="77777777" w:rsidTr="00370CF4">
        <w:trPr>
          <w:trHeight w:val="454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AF8F2B9" w14:textId="7FE8061C" w:rsidR="00370CF4" w:rsidRPr="00370CF4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 xml:space="preserve"> składka za 4-letni okres ubezpieczenia</w:t>
            </w: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32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3E3EF5D" w14:textId="77777777" w:rsidR="00370CF4" w:rsidRPr="00370CF4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zł</w:t>
            </w:r>
          </w:p>
        </w:tc>
      </w:tr>
    </w:tbl>
    <w:bookmarkEnd w:id="14"/>
    <w:p w14:paraId="15724F04" w14:textId="222E80B3" w:rsidR="007B58F0" w:rsidRPr="00806799" w:rsidRDefault="007B58F0" w:rsidP="00370CF4">
      <w:pPr>
        <w:pStyle w:val="Akapitzlist"/>
        <w:numPr>
          <w:ilvl w:val="0"/>
          <w:numId w:val="36"/>
        </w:numPr>
        <w:spacing w:before="240" w:after="0"/>
        <w:ind w:left="284" w:hanging="284"/>
        <w:rPr>
          <w:rFonts w:ascii="Arial" w:hAnsi="Arial" w:cs="Arial"/>
          <w:sz w:val="20"/>
          <w:szCs w:val="20"/>
        </w:rPr>
      </w:pPr>
      <w:r w:rsidRPr="00806799">
        <w:rPr>
          <w:rFonts w:ascii="Arial" w:hAnsi="Arial" w:cs="Arial"/>
          <w:b/>
          <w:bCs/>
          <w:sz w:val="20"/>
          <w:szCs w:val="20"/>
        </w:rPr>
        <w:t xml:space="preserve">Oświadczamy, </w:t>
      </w:r>
      <w:r w:rsidRPr="00806799">
        <w:rPr>
          <w:rFonts w:ascii="Arial" w:hAnsi="Arial" w:cs="Arial"/>
          <w:bCs/>
          <w:sz w:val="20"/>
          <w:szCs w:val="20"/>
        </w:rPr>
        <w:t>że</w:t>
      </w:r>
      <w:r w:rsidRPr="00806799">
        <w:rPr>
          <w:rFonts w:ascii="Arial" w:hAnsi="Arial" w:cs="Arial"/>
          <w:sz w:val="20"/>
          <w:szCs w:val="20"/>
        </w:rPr>
        <w:t xml:space="preserve"> załącznikami do niniejszej oferty są</w:t>
      </w:r>
      <w:r w:rsidR="00EF464D">
        <w:rPr>
          <w:rFonts w:ascii="Arial" w:hAnsi="Arial" w:cs="Arial"/>
          <w:sz w:val="20"/>
          <w:szCs w:val="20"/>
        </w:rPr>
        <w:t xml:space="preserve"> ogólne (szczególne) warunki ubezpieczenia</w:t>
      </w:r>
      <w:r w:rsidRPr="00806799">
        <w:rPr>
          <w:rFonts w:ascii="Arial" w:hAnsi="Arial" w:cs="Arial"/>
          <w:sz w:val="20"/>
          <w:szCs w:val="20"/>
        </w:rPr>
        <w:t>:</w:t>
      </w:r>
    </w:p>
    <w:p w14:paraId="3926D37E" w14:textId="77777777" w:rsidR="00370CF4" w:rsidRDefault="007B58F0" w:rsidP="00370CF4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06799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5E9C50C6" w14:textId="77777777" w:rsidR="00370CF4" w:rsidRDefault="007B58F0" w:rsidP="00370CF4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0CF4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5C3DB015" w14:textId="326B6F5F" w:rsidR="007B58F0" w:rsidRPr="00370CF4" w:rsidRDefault="007B58F0" w:rsidP="00370CF4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0CF4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1B800E38" w14:textId="77777777" w:rsidR="00001CBF" w:rsidRPr="00806799" w:rsidRDefault="00001CBF" w:rsidP="00264503">
      <w:pPr>
        <w:spacing w:after="0"/>
        <w:rPr>
          <w:rFonts w:ascii="Arial" w:hAnsi="Arial" w:cs="Arial"/>
          <w:sz w:val="20"/>
          <w:szCs w:val="20"/>
        </w:rPr>
      </w:pPr>
    </w:p>
    <w:p w14:paraId="1AAE3DC8" w14:textId="77777777" w:rsidR="002E4AAE" w:rsidRDefault="002E4AAE" w:rsidP="00264503">
      <w:pPr>
        <w:spacing w:after="0"/>
        <w:rPr>
          <w:rFonts w:ascii="Arial" w:hAnsi="Arial" w:cs="Arial"/>
          <w:sz w:val="20"/>
          <w:szCs w:val="20"/>
        </w:rPr>
      </w:pPr>
    </w:p>
    <w:p w14:paraId="2F62DAC2" w14:textId="77777777" w:rsidR="00880135" w:rsidRDefault="00880135" w:rsidP="00264503">
      <w:pPr>
        <w:spacing w:after="0"/>
        <w:rPr>
          <w:rFonts w:ascii="Arial" w:hAnsi="Arial" w:cs="Arial"/>
          <w:sz w:val="20"/>
          <w:szCs w:val="20"/>
        </w:rPr>
      </w:pPr>
    </w:p>
    <w:p w14:paraId="6AAEAB77" w14:textId="77777777" w:rsidR="00A018C9" w:rsidRPr="00806799" w:rsidRDefault="00A018C9" w:rsidP="00264503">
      <w:pPr>
        <w:spacing w:after="0"/>
        <w:rPr>
          <w:rFonts w:ascii="Arial" w:hAnsi="Arial" w:cs="Arial"/>
          <w:sz w:val="20"/>
          <w:szCs w:val="20"/>
        </w:rPr>
      </w:pPr>
    </w:p>
    <w:p w14:paraId="49F4EBE4" w14:textId="77777777" w:rsidR="00A018C9" w:rsidRPr="00806799" w:rsidRDefault="00A018C9" w:rsidP="002645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5"/>
        <w:gridCol w:w="7726"/>
      </w:tblGrid>
      <w:tr w:rsidR="00AB309A" w:rsidRPr="00806799" w14:paraId="5A6E02A7" w14:textId="77777777" w:rsidTr="00AB309A">
        <w:tc>
          <w:tcPr>
            <w:tcW w:w="7725" w:type="dxa"/>
          </w:tcPr>
          <w:p w14:paraId="540A66BD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………………………………..</w:t>
            </w:r>
          </w:p>
        </w:tc>
        <w:tc>
          <w:tcPr>
            <w:tcW w:w="7726" w:type="dxa"/>
          </w:tcPr>
          <w:p w14:paraId="2E14437E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</w:t>
            </w:r>
            <w:r w:rsidR="008D57A3"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……………………………….</w:t>
            </w: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………………………….………………………</w:t>
            </w:r>
          </w:p>
        </w:tc>
      </w:tr>
      <w:tr w:rsidR="00AB309A" w:rsidRPr="00806799" w14:paraId="0DC6857B" w14:textId="77777777" w:rsidTr="00AB309A">
        <w:tc>
          <w:tcPr>
            <w:tcW w:w="7725" w:type="dxa"/>
          </w:tcPr>
          <w:p w14:paraId="49689E41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7726" w:type="dxa"/>
          </w:tcPr>
          <w:p w14:paraId="4D8BF86E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  <w:t xml:space="preserve">podpis osoby lub osób figurujących w rejestrach, </w:t>
            </w: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  <w:br/>
              <w:t>uprawnionych do zaciągania zobowiązań w imieniu Wykonawcy lub właściwie upoważnionych</w:t>
            </w:r>
          </w:p>
        </w:tc>
      </w:tr>
    </w:tbl>
    <w:p w14:paraId="13FB7A48" w14:textId="77777777" w:rsidR="007B58F0" w:rsidRPr="00806799" w:rsidRDefault="008D57A3" w:rsidP="008D57A3">
      <w:pPr>
        <w:spacing w:before="120" w:after="0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</w:t>
      </w:r>
      <w:r w:rsidR="007B58F0" w:rsidRPr="00806799">
        <w:rPr>
          <w:rFonts w:ascii="Arial" w:hAnsi="Arial" w:cs="Arial"/>
          <w:sz w:val="16"/>
          <w:szCs w:val="16"/>
        </w:rPr>
        <w:t>*</w:t>
      </w:r>
      <w:r w:rsidRPr="00806799">
        <w:rPr>
          <w:rFonts w:ascii="Arial" w:hAnsi="Arial" w:cs="Arial"/>
          <w:sz w:val="16"/>
          <w:szCs w:val="16"/>
        </w:rPr>
        <w:t>)</w:t>
      </w:r>
      <w:r w:rsidR="007B58F0" w:rsidRPr="00806799">
        <w:rPr>
          <w:rFonts w:ascii="Arial" w:hAnsi="Arial" w:cs="Arial"/>
          <w:sz w:val="16"/>
          <w:szCs w:val="16"/>
        </w:rPr>
        <w:t xml:space="preserve"> </w:t>
      </w:r>
      <w:r w:rsidRPr="00806799">
        <w:rPr>
          <w:rFonts w:ascii="Arial" w:hAnsi="Arial" w:cs="Arial"/>
          <w:sz w:val="16"/>
          <w:szCs w:val="16"/>
        </w:rPr>
        <w:t xml:space="preserve">- </w:t>
      </w:r>
      <w:r w:rsidR="007B58F0" w:rsidRPr="00806799">
        <w:rPr>
          <w:rFonts w:ascii="Arial" w:hAnsi="Arial" w:cs="Arial"/>
          <w:sz w:val="16"/>
          <w:szCs w:val="16"/>
        </w:rPr>
        <w:t>we właściwe pole wpisać znak „X”</w:t>
      </w:r>
    </w:p>
    <w:p w14:paraId="318ED148" w14:textId="77777777" w:rsidR="007B58F0" w:rsidRPr="00806799" w:rsidRDefault="008D57A3" w:rsidP="00264503">
      <w:pPr>
        <w:spacing w:after="0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</w:t>
      </w:r>
      <w:r w:rsidR="007B58F0" w:rsidRPr="00806799">
        <w:rPr>
          <w:rFonts w:ascii="Arial" w:hAnsi="Arial" w:cs="Arial"/>
          <w:sz w:val="16"/>
          <w:szCs w:val="16"/>
        </w:rPr>
        <w:t>**</w:t>
      </w:r>
      <w:r w:rsidRPr="00806799">
        <w:rPr>
          <w:rFonts w:ascii="Arial" w:hAnsi="Arial" w:cs="Arial"/>
          <w:sz w:val="16"/>
          <w:szCs w:val="16"/>
        </w:rPr>
        <w:t xml:space="preserve">) - </w:t>
      </w:r>
      <w:r w:rsidR="007B58F0" w:rsidRPr="00806799">
        <w:rPr>
          <w:rFonts w:ascii="Arial" w:hAnsi="Arial" w:cs="Arial"/>
          <w:sz w:val="16"/>
          <w:szCs w:val="16"/>
        </w:rPr>
        <w:t>wypełniają jedynie Wykonawcy wspóln</w:t>
      </w:r>
      <w:r w:rsidRPr="00806799">
        <w:rPr>
          <w:rFonts w:ascii="Arial" w:hAnsi="Arial" w:cs="Arial"/>
          <w:sz w:val="16"/>
          <w:szCs w:val="16"/>
        </w:rPr>
        <w:t>ie ubiegający się o udzielenie z</w:t>
      </w:r>
      <w:r w:rsidR="007B58F0" w:rsidRPr="00806799">
        <w:rPr>
          <w:rFonts w:ascii="Arial" w:hAnsi="Arial" w:cs="Arial"/>
          <w:sz w:val="16"/>
          <w:szCs w:val="16"/>
        </w:rPr>
        <w:t>amówienia</w:t>
      </w:r>
    </w:p>
    <w:p w14:paraId="4EFF88AD" w14:textId="77777777" w:rsidR="001A09C4" w:rsidRPr="00806799" w:rsidRDefault="008D57A3" w:rsidP="00264503">
      <w:pPr>
        <w:spacing w:after="0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</w:t>
      </w:r>
      <w:r w:rsidR="007B58F0" w:rsidRPr="00806799">
        <w:rPr>
          <w:rFonts w:ascii="Arial" w:hAnsi="Arial" w:cs="Arial"/>
          <w:sz w:val="16"/>
          <w:szCs w:val="16"/>
        </w:rPr>
        <w:t>***</w:t>
      </w:r>
      <w:r w:rsidRPr="00806799">
        <w:rPr>
          <w:rFonts w:ascii="Arial" w:hAnsi="Arial" w:cs="Arial"/>
          <w:sz w:val="16"/>
          <w:szCs w:val="16"/>
        </w:rPr>
        <w:t xml:space="preserve">) - </w:t>
      </w:r>
      <w:r w:rsidR="007B58F0" w:rsidRPr="00806799">
        <w:rPr>
          <w:rFonts w:ascii="Arial" w:hAnsi="Arial" w:cs="Arial"/>
          <w:sz w:val="16"/>
          <w:szCs w:val="16"/>
        </w:rPr>
        <w:t>niepotrzebne skreślić</w:t>
      </w:r>
    </w:p>
    <w:sectPr w:rsidR="001A09C4" w:rsidRPr="00806799" w:rsidSect="000B7F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D058C" w14:textId="77777777" w:rsidR="0027166B" w:rsidRDefault="0027166B" w:rsidP="00FA1E55">
      <w:pPr>
        <w:spacing w:after="0" w:line="240" w:lineRule="auto"/>
      </w:pPr>
      <w:r>
        <w:separator/>
      </w:r>
    </w:p>
  </w:endnote>
  <w:endnote w:type="continuationSeparator" w:id="0">
    <w:p w14:paraId="28D4AEBA" w14:textId="77777777" w:rsidR="0027166B" w:rsidRDefault="0027166B" w:rsidP="00FA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6"/>
        <w:szCs w:val="16"/>
      </w:rPr>
      <w:id w:val="-1718653367"/>
      <w:docPartObj>
        <w:docPartGallery w:val="Page Numbers (Bottom of Page)"/>
        <w:docPartUnique/>
      </w:docPartObj>
    </w:sdtPr>
    <w:sdtEndPr/>
    <w:sdtContent>
      <w:p w14:paraId="63215E63" w14:textId="77777777" w:rsidR="003B09BE" w:rsidRPr="00806799" w:rsidRDefault="003B09B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80679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80679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806799">
          <w:rPr>
            <w:rFonts w:ascii="Arial" w:hAnsi="Arial" w:cs="Arial"/>
            <w:sz w:val="16"/>
            <w:szCs w:val="16"/>
          </w:rPr>
          <w:instrText>PAGE    \* MERGEFORMAT</w:instrText>
        </w:r>
        <w:r w:rsidRPr="0080679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9F56E0" w:rsidRPr="00806799">
          <w:rPr>
            <w:rFonts w:ascii="Arial" w:eastAsiaTheme="majorEastAsia" w:hAnsi="Arial" w:cs="Arial"/>
            <w:noProof/>
            <w:sz w:val="16"/>
            <w:szCs w:val="16"/>
          </w:rPr>
          <w:t>7</w:t>
        </w:r>
        <w:r w:rsidRPr="0080679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22EF294" w14:textId="77777777" w:rsidR="003B09BE" w:rsidRPr="000B6504" w:rsidRDefault="003B09BE">
    <w:pPr>
      <w:pStyle w:val="Stopka"/>
      <w:jc w:val="right"/>
      <w:rPr>
        <w:rFonts w:ascii="Bookman Old Style" w:eastAsiaTheme="majorEastAsia" w:hAnsi="Bookman Old Style" w:cstheme="majorBid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3E237" w14:textId="77777777" w:rsidR="0027166B" w:rsidRDefault="0027166B" w:rsidP="00FA1E55">
      <w:pPr>
        <w:spacing w:after="0" w:line="240" w:lineRule="auto"/>
      </w:pPr>
      <w:r>
        <w:separator/>
      </w:r>
    </w:p>
  </w:footnote>
  <w:footnote w:type="continuationSeparator" w:id="0">
    <w:p w14:paraId="09F7C204" w14:textId="77777777" w:rsidR="0027166B" w:rsidRDefault="0027166B" w:rsidP="00FA1E55">
      <w:pPr>
        <w:spacing w:after="0" w:line="240" w:lineRule="auto"/>
      </w:pPr>
      <w:r>
        <w:continuationSeparator/>
      </w:r>
    </w:p>
  </w:footnote>
  <w:footnote w:id="1">
    <w:p w14:paraId="7A565CC1" w14:textId="36F869DC" w:rsidR="000B1F16" w:rsidRPr="00806799" w:rsidRDefault="000B1F16" w:rsidP="008067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8067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06799">
        <w:rPr>
          <w:rFonts w:ascii="Arial" w:hAnsi="Arial" w:cs="Arial"/>
          <w:sz w:val="16"/>
          <w:szCs w:val="16"/>
        </w:rPr>
        <w:t xml:space="preserve"> </w:t>
      </w:r>
      <w:r w:rsidR="00806799">
        <w:rPr>
          <w:rFonts w:ascii="Arial" w:hAnsi="Arial" w:cs="Arial"/>
          <w:sz w:val="16"/>
          <w:szCs w:val="16"/>
        </w:rPr>
        <w:t xml:space="preserve"> </w:t>
      </w:r>
      <w:r w:rsidRPr="00806799">
        <w:rPr>
          <w:rFonts w:ascii="Arial" w:hAnsi="Arial" w:cs="Arial"/>
          <w:sz w:val="16"/>
          <w:szCs w:val="16"/>
        </w:rPr>
        <w:t xml:space="preserve">Niepotrzebne skreślić. Wypełnić tylko, gdy dotyczy.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="00806799">
        <w:rPr>
          <w:rFonts w:ascii="Arial" w:hAnsi="Arial" w:cs="Arial"/>
          <w:sz w:val="16"/>
          <w:szCs w:val="16"/>
        </w:rPr>
        <w:br/>
      </w:r>
      <w:r w:rsidRPr="00806799">
        <w:rPr>
          <w:rFonts w:ascii="Arial" w:hAnsi="Arial" w:cs="Arial"/>
          <w:sz w:val="16"/>
          <w:szCs w:val="16"/>
        </w:rPr>
        <w:t>o ile uprawniony do korzystania z informacji lub rozporządzania nimi podjął, przy zachowaniu należytej staranności, działania w celu utrzymania ich w poufności; w takim przypadku należy wykazać, że zastrzeżone informacje stanowią tajemnicę przedsiębiorstwa.</w:t>
      </w:r>
    </w:p>
  </w:footnote>
  <w:footnote w:id="2">
    <w:p w14:paraId="7F7FBDB2" w14:textId="7616438B" w:rsidR="000B1F16" w:rsidRPr="00C818BF" w:rsidRDefault="000B1F16" w:rsidP="00C818BF">
      <w:pPr>
        <w:pStyle w:val="Tekstprzypisudolnego"/>
        <w:ind w:left="142" w:hanging="142"/>
        <w:rPr>
          <w:rFonts w:ascii="Arial" w:hAnsi="Arial" w:cs="Arial"/>
        </w:rPr>
      </w:pPr>
      <w:r w:rsidRPr="00C818BF">
        <w:rPr>
          <w:rStyle w:val="Odwoanieprzypisudolnego"/>
          <w:rFonts w:ascii="Arial" w:hAnsi="Arial" w:cs="Arial"/>
        </w:rPr>
        <w:footnoteRef/>
      </w:r>
      <w:r w:rsidRPr="00C818BF">
        <w:rPr>
          <w:rFonts w:ascii="Arial" w:hAnsi="Arial" w:cs="Arial"/>
        </w:rPr>
        <w:t xml:space="preserve"> </w:t>
      </w:r>
      <w:r w:rsidRPr="00C818B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C818BF">
        <w:rPr>
          <w:rFonts w:ascii="Arial" w:hAnsi="Arial" w:cs="Arial"/>
          <w:sz w:val="16"/>
          <w:szCs w:val="16"/>
        </w:rPr>
        <w:br/>
      </w:r>
      <w:r w:rsidRPr="00C818BF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</w:t>
      </w:r>
      <w:r w:rsidR="00C818BF">
        <w:rPr>
          <w:rFonts w:ascii="Arial" w:hAnsi="Arial" w:cs="Arial"/>
          <w:sz w:val="16"/>
          <w:szCs w:val="16"/>
        </w:rPr>
        <w:t xml:space="preserve"> </w:t>
      </w:r>
      <w:r w:rsidRPr="00C818BF">
        <w:rPr>
          <w:rFonts w:ascii="Arial" w:hAnsi="Arial" w:cs="Arial"/>
          <w:sz w:val="16"/>
          <w:szCs w:val="16"/>
        </w:rPr>
        <w:t>rozporządzenie o ochronie danych) (</w:t>
      </w:r>
      <w:proofErr w:type="spellStart"/>
      <w:r w:rsidRPr="00C818BF">
        <w:rPr>
          <w:rFonts w:ascii="Arial" w:hAnsi="Arial" w:cs="Arial"/>
          <w:sz w:val="16"/>
          <w:szCs w:val="16"/>
        </w:rPr>
        <w:t>Dz.Urz</w:t>
      </w:r>
      <w:proofErr w:type="spellEnd"/>
      <w:r w:rsidRPr="00C818BF">
        <w:rPr>
          <w:rFonts w:ascii="Arial" w:hAnsi="Arial" w:cs="Arial"/>
          <w:sz w:val="16"/>
          <w:szCs w:val="16"/>
        </w:rPr>
        <w:t>. UE L 119 z 4 maja 2016, str. 1).</w:t>
      </w:r>
    </w:p>
  </w:footnote>
  <w:footnote w:id="3">
    <w:p w14:paraId="0F89E12D" w14:textId="0DFE4D94" w:rsidR="000B1F16" w:rsidRDefault="000B1F16" w:rsidP="00C818BF">
      <w:pPr>
        <w:pStyle w:val="Tekstprzypisudolnego"/>
        <w:ind w:left="142" w:hanging="142"/>
      </w:pPr>
      <w:r w:rsidRPr="00C818BF">
        <w:rPr>
          <w:rStyle w:val="Odwoanieprzypisudolnego"/>
          <w:rFonts w:ascii="Arial" w:hAnsi="Arial" w:cs="Arial"/>
        </w:rPr>
        <w:footnoteRef/>
      </w:r>
      <w:r w:rsidRPr="00C818BF">
        <w:rPr>
          <w:rFonts w:ascii="Arial" w:hAnsi="Arial" w:cs="Arial"/>
        </w:rPr>
        <w:t xml:space="preserve"> </w:t>
      </w:r>
      <w:r w:rsidRPr="00C818BF"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13, ust. 4 lub art. 14, ust. 5 RODO treści oświadczenia Wykonawca nie składa (usunięcie treści oświadczenia,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C38D2" w14:textId="158E51B8" w:rsidR="003B09BE" w:rsidRPr="00806799" w:rsidRDefault="006822C7" w:rsidP="00010E31">
    <w:pPr>
      <w:pBdr>
        <w:bottom w:val="single" w:sz="4" w:space="3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0"/>
        <w:szCs w:val="16"/>
      </w:rPr>
    </w:pPr>
    <w:r w:rsidRPr="00806799">
      <w:rPr>
        <w:rFonts w:ascii="Arial" w:hAnsi="Arial" w:cs="Arial"/>
        <w:sz w:val="16"/>
        <w:szCs w:val="16"/>
      </w:rPr>
      <w:t>Kompleksowe u</w:t>
    </w:r>
    <w:r w:rsidR="003B09BE" w:rsidRPr="00806799">
      <w:rPr>
        <w:rFonts w:ascii="Arial" w:hAnsi="Arial" w:cs="Arial"/>
        <w:sz w:val="16"/>
        <w:szCs w:val="16"/>
      </w:rPr>
      <w:t>bezpieczenie mienia, odpowiedzialności cywilnej</w:t>
    </w:r>
    <w:r w:rsidR="00806799">
      <w:rPr>
        <w:rFonts w:ascii="Arial" w:hAnsi="Arial" w:cs="Arial"/>
        <w:sz w:val="16"/>
        <w:szCs w:val="16"/>
      </w:rPr>
      <w:t>, następstw nieszczęśliwych wypadków</w:t>
    </w:r>
    <w:r w:rsidR="003B09BE" w:rsidRPr="00806799">
      <w:rPr>
        <w:rFonts w:ascii="Arial" w:hAnsi="Arial" w:cs="Arial"/>
        <w:sz w:val="16"/>
        <w:szCs w:val="16"/>
      </w:rPr>
      <w:t xml:space="preserve"> oraz ubezpieczenia komunikacyjne </w:t>
    </w:r>
    <w:r w:rsidRPr="00806799">
      <w:rPr>
        <w:rFonts w:ascii="Arial" w:hAnsi="Arial" w:cs="Arial"/>
        <w:sz w:val="16"/>
        <w:szCs w:val="16"/>
      </w:rPr>
      <w:br/>
    </w:r>
    <w:r w:rsidR="00806799">
      <w:rPr>
        <w:rFonts w:ascii="Arial" w:hAnsi="Arial" w:cs="Arial"/>
        <w:sz w:val="16"/>
        <w:szCs w:val="16"/>
      </w:rPr>
      <w:t>Gminy-Miast</w:t>
    </w:r>
    <w:r w:rsidR="006018BB">
      <w:rPr>
        <w:rFonts w:ascii="Arial" w:hAnsi="Arial" w:cs="Arial"/>
        <w:sz w:val="16"/>
        <w:szCs w:val="16"/>
      </w:rPr>
      <w:t>o</w:t>
    </w:r>
    <w:r w:rsidR="00806799">
      <w:rPr>
        <w:rFonts w:ascii="Arial" w:hAnsi="Arial" w:cs="Arial"/>
        <w:sz w:val="16"/>
        <w:szCs w:val="16"/>
      </w:rPr>
      <w:t xml:space="preserve"> </w:t>
    </w:r>
    <w:r w:rsidR="003B09BE" w:rsidRPr="00806799">
      <w:rPr>
        <w:rFonts w:ascii="Arial" w:hAnsi="Arial" w:cs="Arial"/>
        <w:sz w:val="16"/>
        <w:szCs w:val="16"/>
      </w:rPr>
      <w:t>Grudziądz</w:t>
    </w:r>
    <w:r w:rsidR="00806799">
      <w:rPr>
        <w:rFonts w:ascii="Arial" w:hAnsi="Arial" w:cs="Arial"/>
        <w:sz w:val="16"/>
        <w:szCs w:val="16"/>
      </w:rPr>
      <w:t xml:space="preserve"> wraz z Urzędem Miejskim oraz jednostkami organizacyjnymi</w:t>
    </w:r>
    <w:r w:rsidR="003B09BE" w:rsidRPr="00806799">
      <w:rPr>
        <w:rFonts w:ascii="Arial" w:hAnsi="Arial" w:cs="Arial"/>
        <w:sz w:val="16"/>
        <w:szCs w:val="16"/>
      </w:rPr>
      <w:t xml:space="preserve"> </w:t>
    </w:r>
    <w:r w:rsidRPr="00806799">
      <w:rPr>
        <w:rFonts w:ascii="Arial" w:hAnsi="Arial" w:cs="Arial"/>
        <w:sz w:val="16"/>
        <w:szCs w:val="16"/>
      </w:rPr>
      <w:t xml:space="preserve">- </w:t>
    </w:r>
    <w:r w:rsidR="003B09BE" w:rsidRPr="00806799">
      <w:rPr>
        <w:rFonts w:ascii="Arial" w:hAnsi="Arial" w:cs="Arial"/>
        <w:sz w:val="16"/>
        <w:szCs w:val="16"/>
      </w:rPr>
      <w:t>numer</w:t>
    </w:r>
    <w:r w:rsidR="003B09BE" w:rsidRPr="00806799">
      <w:rPr>
        <w:rFonts w:ascii="Arial" w:hAnsi="Arial" w:cs="Arial"/>
        <w:sz w:val="16"/>
      </w:rPr>
      <w:t xml:space="preserve"> </w:t>
    </w:r>
    <w:r w:rsidRPr="00806799">
      <w:rPr>
        <w:rFonts w:ascii="Arial" w:hAnsi="Arial" w:cs="Arial"/>
        <w:sz w:val="16"/>
      </w:rPr>
      <w:t>referencyjny</w:t>
    </w:r>
    <w:r w:rsidR="003B09BE" w:rsidRPr="00806799">
      <w:rPr>
        <w:rFonts w:ascii="Arial" w:hAnsi="Arial" w:cs="Arial"/>
        <w:sz w:val="16"/>
      </w:rPr>
      <w:t xml:space="preserve">: </w:t>
    </w:r>
    <w:r w:rsidR="00EF464D" w:rsidRPr="00EF464D">
      <w:rPr>
        <w:rFonts w:ascii="Arial" w:hAnsi="Arial" w:cs="Arial"/>
        <w:sz w:val="16"/>
      </w:rPr>
      <w:t>ORA-II.271.1.2024</w:t>
    </w:r>
  </w:p>
  <w:p w14:paraId="105CA2DD" w14:textId="77777777" w:rsidR="003B09BE" w:rsidRPr="00010E31" w:rsidRDefault="003B09BE" w:rsidP="00010E31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AB0EC4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0304A0"/>
    <w:multiLevelType w:val="hybridMultilevel"/>
    <w:tmpl w:val="74C414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67EE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954944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3" w15:restartNumberingAfterBreak="0">
    <w:nsid w:val="071D09EB"/>
    <w:multiLevelType w:val="hybridMultilevel"/>
    <w:tmpl w:val="7E16A584"/>
    <w:lvl w:ilvl="0" w:tplc="1B3E6866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6AE9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5" w15:restartNumberingAfterBreak="0">
    <w:nsid w:val="0B031E45"/>
    <w:multiLevelType w:val="hybridMultilevel"/>
    <w:tmpl w:val="F93C10F0"/>
    <w:lvl w:ilvl="0" w:tplc="EA50BA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83CC9"/>
    <w:multiLevelType w:val="hybridMultilevel"/>
    <w:tmpl w:val="5F92D912"/>
    <w:lvl w:ilvl="0" w:tplc="3E9C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453CF"/>
    <w:multiLevelType w:val="hybridMultilevel"/>
    <w:tmpl w:val="C748B810"/>
    <w:lvl w:ilvl="0" w:tplc="74AEA89E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49DF"/>
    <w:multiLevelType w:val="multilevel"/>
    <w:tmpl w:val="57000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181A41A5"/>
    <w:multiLevelType w:val="hybridMultilevel"/>
    <w:tmpl w:val="3F4EF1E6"/>
    <w:lvl w:ilvl="0" w:tplc="DD6C2D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D19E49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F518A9"/>
    <w:multiLevelType w:val="hybridMultilevel"/>
    <w:tmpl w:val="CF544508"/>
    <w:name w:val="1.1.2"/>
    <w:lvl w:ilvl="0" w:tplc="6E0AE6A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1B640E89"/>
    <w:multiLevelType w:val="multilevel"/>
    <w:tmpl w:val="0F5C7D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21" w:hanging="56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86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68" w:hanging="102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13C38F4"/>
    <w:multiLevelType w:val="hybridMultilevel"/>
    <w:tmpl w:val="72A45E44"/>
    <w:lvl w:ilvl="0" w:tplc="DE5E7F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06859"/>
    <w:multiLevelType w:val="hybridMultilevel"/>
    <w:tmpl w:val="DF206828"/>
    <w:lvl w:ilvl="0" w:tplc="FBC2E8B6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A6DCC"/>
    <w:multiLevelType w:val="multilevel"/>
    <w:tmpl w:val="108E6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Bookman Old Style" w:hAnsi="Bookman Old Style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985169"/>
    <w:multiLevelType w:val="hybridMultilevel"/>
    <w:tmpl w:val="DC3A3532"/>
    <w:lvl w:ilvl="0" w:tplc="1F10138C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650C0"/>
    <w:multiLevelType w:val="hybridMultilevel"/>
    <w:tmpl w:val="37D40E8A"/>
    <w:lvl w:ilvl="0" w:tplc="232213FE">
      <w:start w:val="1"/>
      <w:numFmt w:val="bullet"/>
      <w:lvlText w:val="-"/>
      <w:lvlJc w:val="left"/>
      <w:pPr>
        <w:ind w:left="1146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AA112C"/>
    <w:multiLevelType w:val="hybridMultilevel"/>
    <w:tmpl w:val="FE3CD4C2"/>
    <w:lvl w:ilvl="0" w:tplc="DD6C2D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32213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hAnsi="Bookman Old Style" w:hint="default"/>
        <w:b w:val="0"/>
        <w:i w:val="0"/>
      </w:rPr>
    </w:lvl>
    <w:lvl w:ilvl="2" w:tplc="959E35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987681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19" w15:restartNumberingAfterBreak="0">
    <w:nsid w:val="3E3C3E1C"/>
    <w:multiLevelType w:val="hybridMultilevel"/>
    <w:tmpl w:val="43F0AA3E"/>
    <w:lvl w:ilvl="0" w:tplc="A45A7C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37D61"/>
    <w:multiLevelType w:val="hybridMultilevel"/>
    <w:tmpl w:val="7510500E"/>
    <w:lvl w:ilvl="0" w:tplc="EA50BA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F1CC2"/>
    <w:multiLevelType w:val="hybridMultilevel"/>
    <w:tmpl w:val="5F465950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92ABB"/>
    <w:multiLevelType w:val="hybridMultilevel"/>
    <w:tmpl w:val="028AD248"/>
    <w:lvl w:ilvl="0" w:tplc="6504D150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B35D4"/>
    <w:multiLevelType w:val="hybridMultilevel"/>
    <w:tmpl w:val="17B4AD42"/>
    <w:lvl w:ilvl="0" w:tplc="5E2C2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9C4E89"/>
    <w:multiLevelType w:val="hybridMultilevel"/>
    <w:tmpl w:val="7C1CCCE6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B6937"/>
    <w:multiLevelType w:val="hybridMultilevel"/>
    <w:tmpl w:val="66BA65DE"/>
    <w:lvl w:ilvl="0" w:tplc="632A9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E3896"/>
    <w:multiLevelType w:val="hybridMultilevel"/>
    <w:tmpl w:val="30FA43F4"/>
    <w:lvl w:ilvl="0" w:tplc="232213FE">
      <w:start w:val="1"/>
      <w:numFmt w:val="bullet"/>
      <w:lvlText w:val="-"/>
      <w:lvlJc w:val="left"/>
      <w:pPr>
        <w:ind w:left="1146" w:hanging="360"/>
      </w:pPr>
      <w:rPr>
        <w:rFonts w:ascii="Bookman Old Style" w:hAnsi="Bookman Old Style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3233370"/>
    <w:multiLevelType w:val="hybridMultilevel"/>
    <w:tmpl w:val="2732EBCA"/>
    <w:lvl w:ilvl="0" w:tplc="D31A2EB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C7BF3"/>
    <w:multiLevelType w:val="multilevel"/>
    <w:tmpl w:val="12A6E51E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pStyle w:val="podstawowyl2"/>
      <w:lvlText w:val="%1.%2."/>
      <w:lvlJc w:val="left"/>
      <w:pPr>
        <w:ind w:left="792" w:hanging="432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Bookman Old Style" w:hAnsi="Bookman Old Style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Bookman Old Style" w:hAnsi="Bookman Old Style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Bookman Old Style" w:hAnsi="Bookman Old Style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38D7D26"/>
    <w:multiLevelType w:val="hybridMultilevel"/>
    <w:tmpl w:val="80ACC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04F7F"/>
    <w:multiLevelType w:val="hybridMultilevel"/>
    <w:tmpl w:val="28DA92A0"/>
    <w:lvl w:ilvl="0" w:tplc="C908F2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4C2CED6">
      <w:numFmt w:val="bullet"/>
      <w:lvlText w:val="•"/>
      <w:lvlJc w:val="left"/>
      <w:pPr>
        <w:ind w:left="1515" w:hanging="435"/>
      </w:pPr>
      <w:rPr>
        <w:rFonts w:ascii="Bookman Old Style" w:eastAsiaTheme="minorHAnsi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1466E"/>
    <w:multiLevelType w:val="hybridMultilevel"/>
    <w:tmpl w:val="50E857E4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714FC"/>
    <w:multiLevelType w:val="hybridMultilevel"/>
    <w:tmpl w:val="59FCA120"/>
    <w:lvl w:ilvl="0" w:tplc="E294E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4076B"/>
    <w:multiLevelType w:val="hybridMultilevel"/>
    <w:tmpl w:val="8850F626"/>
    <w:lvl w:ilvl="0" w:tplc="BF7C9690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F2826"/>
    <w:multiLevelType w:val="multilevel"/>
    <w:tmpl w:val="F3709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FED6201"/>
    <w:multiLevelType w:val="multilevel"/>
    <w:tmpl w:val="2758E65A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i w:val="0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.1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1.1.1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1.1.1.1.1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1.1.1.1.1.1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1.1.1.1.1.1.1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1.1.1.1.1.1.1.1.1.%9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381348"/>
    <w:multiLevelType w:val="hybridMultilevel"/>
    <w:tmpl w:val="E78C8A30"/>
    <w:lvl w:ilvl="0" w:tplc="FBC2E8B6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70898"/>
    <w:multiLevelType w:val="hybridMultilevel"/>
    <w:tmpl w:val="D6340088"/>
    <w:lvl w:ilvl="0" w:tplc="ED5C97A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F513C"/>
    <w:multiLevelType w:val="hybridMultilevel"/>
    <w:tmpl w:val="247643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67EE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BDA27C5"/>
    <w:multiLevelType w:val="hybridMultilevel"/>
    <w:tmpl w:val="4C36EE9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E722696"/>
    <w:multiLevelType w:val="hybridMultilevel"/>
    <w:tmpl w:val="EAE29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0"/>
  </w:num>
  <w:num w:numId="4">
    <w:abstractNumId w:val="11"/>
  </w:num>
  <w:num w:numId="5">
    <w:abstractNumId w:val="10"/>
  </w:num>
  <w:num w:numId="6">
    <w:abstractNumId w:val="39"/>
  </w:num>
  <w:num w:numId="7">
    <w:abstractNumId w:val="28"/>
  </w:num>
  <w:num w:numId="8">
    <w:abstractNumId w:val="28"/>
  </w:num>
  <w:num w:numId="9">
    <w:abstractNumId w:val="28"/>
  </w:num>
  <w:num w:numId="10">
    <w:abstractNumId w:val="34"/>
  </w:num>
  <w:num w:numId="11">
    <w:abstractNumId w:val="28"/>
  </w:num>
  <w:num w:numId="12">
    <w:abstractNumId w:val="28"/>
  </w:num>
  <w:num w:numId="13">
    <w:abstractNumId w:val="31"/>
  </w:num>
  <w:num w:numId="14">
    <w:abstractNumId w:val="14"/>
  </w:num>
  <w:num w:numId="15">
    <w:abstractNumId w:val="30"/>
  </w:num>
  <w:num w:numId="16">
    <w:abstractNumId w:val="23"/>
  </w:num>
  <w:num w:numId="17">
    <w:abstractNumId w:val="9"/>
  </w:num>
  <w:num w:numId="18">
    <w:abstractNumId w:val="1"/>
  </w:num>
  <w:num w:numId="19">
    <w:abstractNumId w:val="18"/>
  </w:num>
  <w:num w:numId="20">
    <w:abstractNumId w:val="29"/>
  </w:num>
  <w:num w:numId="21">
    <w:abstractNumId w:val="2"/>
  </w:num>
  <w:num w:numId="22">
    <w:abstractNumId w:val="38"/>
  </w:num>
  <w:num w:numId="23">
    <w:abstractNumId w:val="4"/>
  </w:num>
  <w:num w:numId="24">
    <w:abstractNumId w:val="24"/>
  </w:num>
  <w:num w:numId="25">
    <w:abstractNumId w:val="26"/>
  </w:num>
  <w:num w:numId="26">
    <w:abstractNumId w:val="21"/>
  </w:num>
  <w:num w:numId="27">
    <w:abstractNumId w:val="17"/>
  </w:num>
  <w:num w:numId="28">
    <w:abstractNumId w:val="40"/>
  </w:num>
  <w:num w:numId="29">
    <w:abstractNumId w:val="16"/>
  </w:num>
  <w:num w:numId="30">
    <w:abstractNumId w:val="19"/>
  </w:num>
  <w:num w:numId="31">
    <w:abstractNumId w:val="22"/>
  </w:num>
  <w:num w:numId="32">
    <w:abstractNumId w:val="7"/>
  </w:num>
  <w:num w:numId="33">
    <w:abstractNumId w:val="15"/>
  </w:num>
  <w:num w:numId="34">
    <w:abstractNumId w:val="12"/>
  </w:num>
  <w:num w:numId="35">
    <w:abstractNumId w:val="37"/>
  </w:num>
  <w:num w:numId="36">
    <w:abstractNumId w:val="8"/>
  </w:num>
  <w:num w:numId="37">
    <w:abstractNumId w:val="33"/>
  </w:num>
  <w:num w:numId="38">
    <w:abstractNumId w:val="20"/>
  </w:num>
  <w:num w:numId="39">
    <w:abstractNumId w:val="5"/>
  </w:num>
  <w:num w:numId="40">
    <w:abstractNumId w:val="6"/>
  </w:num>
  <w:num w:numId="41">
    <w:abstractNumId w:val="13"/>
  </w:num>
  <w:num w:numId="42">
    <w:abstractNumId w:val="36"/>
  </w:num>
  <w:num w:numId="43">
    <w:abstractNumId w:val="32"/>
  </w:num>
  <w:num w:numId="44">
    <w:abstractNumId w:val="3"/>
  </w:num>
  <w:num w:numId="45">
    <w:abstractNumId w:val="25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6E2"/>
    <w:rsid w:val="00001CBF"/>
    <w:rsid w:val="00004CE3"/>
    <w:rsid w:val="0000557F"/>
    <w:rsid w:val="00010E31"/>
    <w:rsid w:val="00016CE9"/>
    <w:rsid w:val="00020F79"/>
    <w:rsid w:val="0002271E"/>
    <w:rsid w:val="000231FD"/>
    <w:rsid w:val="00027D49"/>
    <w:rsid w:val="00030A95"/>
    <w:rsid w:val="00031E3F"/>
    <w:rsid w:val="00032718"/>
    <w:rsid w:val="00034F0D"/>
    <w:rsid w:val="00035CB5"/>
    <w:rsid w:val="0004120B"/>
    <w:rsid w:val="00041640"/>
    <w:rsid w:val="00043D60"/>
    <w:rsid w:val="00044B28"/>
    <w:rsid w:val="000476E2"/>
    <w:rsid w:val="0005344B"/>
    <w:rsid w:val="00053785"/>
    <w:rsid w:val="00062019"/>
    <w:rsid w:val="00064E4C"/>
    <w:rsid w:val="00065192"/>
    <w:rsid w:val="000701A6"/>
    <w:rsid w:val="00071ED6"/>
    <w:rsid w:val="0007318F"/>
    <w:rsid w:val="0007484D"/>
    <w:rsid w:val="00076A3E"/>
    <w:rsid w:val="00077BD2"/>
    <w:rsid w:val="00077F18"/>
    <w:rsid w:val="00082172"/>
    <w:rsid w:val="000838F0"/>
    <w:rsid w:val="000840DF"/>
    <w:rsid w:val="0008664B"/>
    <w:rsid w:val="00087BE6"/>
    <w:rsid w:val="0009149F"/>
    <w:rsid w:val="0009389C"/>
    <w:rsid w:val="000958A8"/>
    <w:rsid w:val="00096A96"/>
    <w:rsid w:val="0009784F"/>
    <w:rsid w:val="00097990"/>
    <w:rsid w:val="000A1CDC"/>
    <w:rsid w:val="000A492E"/>
    <w:rsid w:val="000A62C3"/>
    <w:rsid w:val="000B1F16"/>
    <w:rsid w:val="000B6504"/>
    <w:rsid w:val="000B661B"/>
    <w:rsid w:val="000B7F3A"/>
    <w:rsid w:val="000C7200"/>
    <w:rsid w:val="000C7A43"/>
    <w:rsid w:val="000D1445"/>
    <w:rsid w:val="000D2C0A"/>
    <w:rsid w:val="000D2E45"/>
    <w:rsid w:val="000D31C9"/>
    <w:rsid w:val="000D6F1D"/>
    <w:rsid w:val="000D7EE5"/>
    <w:rsid w:val="000E08AD"/>
    <w:rsid w:val="000E3110"/>
    <w:rsid w:val="000E3C8E"/>
    <w:rsid w:val="000E5B53"/>
    <w:rsid w:val="000F07B1"/>
    <w:rsid w:val="000F759D"/>
    <w:rsid w:val="000F7FFB"/>
    <w:rsid w:val="001031B7"/>
    <w:rsid w:val="001047E0"/>
    <w:rsid w:val="001052C8"/>
    <w:rsid w:val="00105B7E"/>
    <w:rsid w:val="001073D1"/>
    <w:rsid w:val="001107A4"/>
    <w:rsid w:val="00111063"/>
    <w:rsid w:val="00113D8C"/>
    <w:rsid w:val="00114CC2"/>
    <w:rsid w:val="00116FD3"/>
    <w:rsid w:val="00122008"/>
    <w:rsid w:val="00122073"/>
    <w:rsid w:val="00123BFC"/>
    <w:rsid w:val="00124EFD"/>
    <w:rsid w:val="00126A72"/>
    <w:rsid w:val="00127038"/>
    <w:rsid w:val="001408DB"/>
    <w:rsid w:val="00141000"/>
    <w:rsid w:val="00141804"/>
    <w:rsid w:val="0014282F"/>
    <w:rsid w:val="00144055"/>
    <w:rsid w:val="001456E9"/>
    <w:rsid w:val="00145C6C"/>
    <w:rsid w:val="0014796A"/>
    <w:rsid w:val="00152B61"/>
    <w:rsid w:val="00157B3E"/>
    <w:rsid w:val="00162123"/>
    <w:rsid w:val="0016589A"/>
    <w:rsid w:val="00171A8E"/>
    <w:rsid w:val="001762EF"/>
    <w:rsid w:val="00177639"/>
    <w:rsid w:val="00182603"/>
    <w:rsid w:val="001826A2"/>
    <w:rsid w:val="0018383A"/>
    <w:rsid w:val="00184D7B"/>
    <w:rsid w:val="00186CAF"/>
    <w:rsid w:val="00191B94"/>
    <w:rsid w:val="00193B58"/>
    <w:rsid w:val="00196404"/>
    <w:rsid w:val="001966F5"/>
    <w:rsid w:val="001A09C4"/>
    <w:rsid w:val="001A0DA1"/>
    <w:rsid w:val="001A402F"/>
    <w:rsid w:val="001A5575"/>
    <w:rsid w:val="001B01FC"/>
    <w:rsid w:val="001B1348"/>
    <w:rsid w:val="001C7ACE"/>
    <w:rsid w:val="001C7F74"/>
    <w:rsid w:val="001D03E9"/>
    <w:rsid w:val="001D2F21"/>
    <w:rsid w:val="001D3DA3"/>
    <w:rsid w:val="001D51C5"/>
    <w:rsid w:val="001D5C25"/>
    <w:rsid w:val="001F2D79"/>
    <w:rsid w:val="001F4928"/>
    <w:rsid w:val="00200069"/>
    <w:rsid w:val="00202804"/>
    <w:rsid w:val="00202EF5"/>
    <w:rsid w:val="00207FEB"/>
    <w:rsid w:val="00211E0B"/>
    <w:rsid w:val="002246B7"/>
    <w:rsid w:val="00227EFA"/>
    <w:rsid w:val="00230323"/>
    <w:rsid w:val="0023263B"/>
    <w:rsid w:val="002328C1"/>
    <w:rsid w:val="00232C61"/>
    <w:rsid w:val="00251201"/>
    <w:rsid w:val="00251859"/>
    <w:rsid w:val="002548CE"/>
    <w:rsid w:val="00257DDB"/>
    <w:rsid w:val="00261933"/>
    <w:rsid w:val="002624B3"/>
    <w:rsid w:val="00262E58"/>
    <w:rsid w:val="00264503"/>
    <w:rsid w:val="0026578A"/>
    <w:rsid w:val="002665AC"/>
    <w:rsid w:val="00267912"/>
    <w:rsid w:val="0027166B"/>
    <w:rsid w:val="00273C96"/>
    <w:rsid w:val="00275359"/>
    <w:rsid w:val="00276306"/>
    <w:rsid w:val="002807A4"/>
    <w:rsid w:val="00292328"/>
    <w:rsid w:val="00293077"/>
    <w:rsid w:val="002939E8"/>
    <w:rsid w:val="00293B3C"/>
    <w:rsid w:val="00296330"/>
    <w:rsid w:val="002B599D"/>
    <w:rsid w:val="002C072F"/>
    <w:rsid w:val="002C0C6D"/>
    <w:rsid w:val="002C3FC4"/>
    <w:rsid w:val="002C461F"/>
    <w:rsid w:val="002D240F"/>
    <w:rsid w:val="002D721E"/>
    <w:rsid w:val="002D723E"/>
    <w:rsid w:val="002E13A9"/>
    <w:rsid w:val="002E2D1A"/>
    <w:rsid w:val="002E4AAE"/>
    <w:rsid w:val="002E7AEE"/>
    <w:rsid w:val="002F268D"/>
    <w:rsid w:val="00301655"/>
    <w:rsid w:val="003017F0"/>
    <w:rsid w:val="003018D1"/>
    <w:rsid w:val="00303A4A"/>
    <w:rsid w:val="00306201"/>
    <w:rsid w:val="00316BB6"/>
    <w:rsid w:val="003227EF"/>
    <w:rsid w:val="0032328B"/>
    <w:rsid w:val="003334F8"/>
    <w:rsid w:val="00333ED9"/>
    <w:rsid w:val="00333F1B"/>
    <w:rsid w:val="00335AF2"/>
    <w:rsid w:val="00340F23"/>
    <w:rsid w:val="00342499"/>
    <w:rsid w:val="0034310C"/>
    <w:rsid w:val="0034428B"/>
    <w:rsid w:val="003523F1"/>
    <w:rsid w:val="00354DAE"/>
    <w:rsid w:val="003550E7"/>
    <w:rsid w:val="00356BD5"/>
    <w:rsid w:val="003579F5"/>
    <w:rsid w:val="00366DDB"/>
    <w:rsid w:val="0036715F"/>
    <w:rsid w:val="00370CF4"/>
    <w:rsid w:val="0037103A"/>
    <w:rsid w:val="00371540"/>
    <w:rsid w:val="00376793"/>
    <w:rsid w:val="00376B7F"/>
    <w:rsid w:val="00376C87"/>
    <w:rsid w:val="00380FDF"/>
    <w:rsid w:val="00381601"/>
    <w:rsid w:val="003856F5"/>
    <w:rsid w:val="00387293"/>
    <w:rsid w:val="00391CBC"/>
    <w:rsid w:val="00393F34"/>
    <w:rsid w:val="003A1804"/>
    <w:rsid w:val="003A1829"/>
    <w:rsid w:val="003A3041"/>
    <w:rsid w:val="003A4067"/>
    <w:rsid w:val="003A4F22"/>
    <w:rsid w:val="003A6255"/>
    <w:rsid w:val="003A69A0"/>
    <w:rsid w:val="003B09BE"/>
    <w:rsid w:val="003B28A3"/>
    <w:rsid w:val="003B2F16"/>
    <w:rsid w:val="003C3C3D"/>
    <w:rsid w:val="003C550F"/>
    <w:rsid w:val="003C6301"/>
    <w:rsid w:val="003D470F"/>
    <w:rsid w:val="003F0082"/>
    <w:rsid w:val="003F2F26"/>
    <w:rsid w:val="003F5320"/>
    <w:rsid w:val="004029CD"/>
    <w:rsid w:val="00402E7A"/>
    <w:rsid w:val="004040F6"/>
    <w:rsid w:val="00404E10"/>
    <w:rsid w:val="00406D6E"/>
    <w:rsid w:val="0041327D"/>
    <w:rsid w:val="00414D3B"/>
    <w:rsid w:val="00425253"/>
    <w:rsid w:val="00425260"/>
    <w:rsid w:val="00427EC9"/>
    <w:rsid w:val="0043039F"/>
    <w:rsid w:val="0043050C"/>
    <w:rsid w:val="004305CF"/>
    <w:rsid w:val="004330E3"/>
    <w:rsid w:val="00433581"/>
    <w:rsid w:val="004354E0"/>
    <w:rsid w:val="004370E7"/>
    <w:rsid w:val="00441530"/>
    <w:rsid w:val="00443655"/>
    <w:rsid w:val="00443FF4"/>
    <w:rsid w:val="00445061"/>
    <w:rsid w:val="0044579F"/>
    <w:rsid w:val="00454384"/>
    <w:rsid w:val="0046401D"/>
    <w:rsid w:val="004655E6"/>
    <w:rsid w:val="0046745C"/>
    <w:rsid w:val="0047415F"/>
    <w:rsid w:val="0047466E"/>
    <w:rsid w:val="00474909"/>
    <w:rsid w:val="00474DB1"/>
    <w:rsid w:val="004752C7"/>
    <w:rsid w:val="00482315"/>
    <w:rsid w:val="0048340B"/>
    <w:rsid w:val="00483552"/>
    <w:rsid w:val="00491E53"/>
    <w:rsid w:val="00492A4F"/>
    <w:rsid w:val="0049369D"/>
    <w:rsid w:val="00493A9B"/>
    <w:rsid w:val="00496AD4"/>
    <w:rsid w:val="004A3C7F"/>
    <w:rsid w:val="004A3CBC"/>
    <w:rsid w:val="004A4F4B"/>
    <w:rsid w:val="004B0C73"/>
    <w:rsid w:val="004B6111"/>
    <w:rsid w:val="004C0836"/>
    <w:rsid w:val="004C1FA8"/>
    <w:rsid w:val="004C2F4F"/>
    <w:rsid w:val="004C3E60"/>
    <w:rsid w:val="004C4498"/>
    <w:rsid w:val="004C63DD"/>
    <w:rsid w:val="004D2D79"/>
    <w:rsid w:val="004D402C"/>
    <w:rsid w:val="004D5105"/>
    <w:rsid w:val="004D7CB0"/>
    <w:rsid w:val="004E220B"/>
    <w:rsid w:val="004E4D20"/>
    <w:rsid w:val="004E69FB"/>
    <w:rsid w:val="004F2EFD"/>
    <w:rsid w:val="004F2F8B"/>
    <w:rsid w:val="004F3ED3"/>
    <w:rsid w:val="004F6975"/>
    <w:rsid w:val="004F7559"/>
    <w:rsid w:val="005029A7"/>
    <w:rsid w:val="00505BDF"/>
    <w:rsid w:val="00506568"/>
    <w:rsid w:val="00512417"/>
    <w:rsid w:val="00512F8E"/>
    <w:rsid w:val="00513622"/>
    <w:rsid w:val="00513DD7"/>
    <w:rsid w:val="0051760E"/>
    <w:rsid w:val="00520E35"/>
    <w:rsid w:val="00523033"/>
    <w:rsid w:val="00523619"/>
    <w:rsid w:val="00526F12"/>
    <w:rsid w:val="00530C20"/>
    <w:rsid w:val="005328F7"/>
    <w:rsid w:val="005366C9"/>
    <w:rsid w:val="0054009F"/>
    <w:rsid w:val="0054059A"/>
    <w:rsid w:val="00540ECD"/>
    <w:rsid w:val="00542FB6"/>
    <w:rsid w:val="005523D2"/>
    <w:rsid w:val="00553C55"/>
    <w:rsid w:val="00553CED"/>
    <w:rsid w:val="00555FE6"/>
    <w:rsid w:val="00557107"/>
    <w:rsid w:val="00562C70"/>
    <w:rsid w:val="00565B96"/>
    <w:rsid w:val="005713FC"/>
    <w:rsid w:val="00574187"/>
    <w:rsid w:val="0057773F"/>
    <w:rsid w:val="00580010"/>
    <w:rsid w:val="005800CB"/>
    <w:rsid w:val="00582596"/>
    <w:rsid w:val="005860FB"/>
    <w:rsid w:val="00586989"/>
    <w:rsid w:val="00590924"/>
    <w:rsid w:val="0059174E"/>
    <w:rsid w:val="005918BD"/>
    <w:rsid w:val="00591F8E"/>
    <w:rsid w:val="005946EF"/>
    <w:rsid w:val="005971D1"/>
    <w:rsid w:val="0059746A"/>
    <w:rsid w:val="005B20EE"/>
    <w:rsid w:val="005B5E78"/>
    <w:rsid w:val="005C5398"/>
    <w:rsid w:val="005C5CE7"/>
    <w:rsid w:val="005D2BD3"/>
    <w:rsid w:val="005D7B7D"/>
    <w:rsid w:val="005D7DEA"/>
    <w:rsid w:val="005E4460"/>
    <w:rsid w:val="005E5415"/>
    <w:rsid w:val="005E5B9E"/>
    <w:rsid w:val="005E7CB1"/>
    <w:rsid w:val="005E7FA5"/>
    <w:rsid w:val="005F0494"/>
    <w:rsid w:val="005F04B7"/>
    <w:rsid w:val="005F1D88"/>
    <w:rsid w:val="005F7181"/>
    <w:rsid w:val="006018BB"/>
    <w:rsid w:val="00601DEC"/>
    <w:rsid w:val="006150CF"/>
    <w:rsid w:val="006150FC"/>
    <w:rsid w:val="00615C9D"/>
    <w:rsid w:val="00616975"/>
    <w:rsid w:val="00617D76"/>
    <w:rsid w:val="006211E8"/>
    <w:rsid w:val="00625F14"/>
    <w:rsid w:val="006335FB"/>
    <w:rsid w:val="00637856"/>
    <w:rsid w:val="00637CE0"/>
    <w:rsid w:val="00640C4A"/>
    <w:rsid w:val="0064191D"/>
    <w:rsid w:val="00642087"/>
    <w:rsid w:val="00642AA7"/>
    <w:rsid w:val="00643EAD"/>
    <w:rsid w:val="006458BC"/>
    <w:rsid w:val="00646F2D"/>
    <w:rsid w:val="0064755C"/>
    <w:rsid w:val="00664E54"/>
    <w:rsid w:val="00673A69"/>
    <w:rsid w:val="00674AE0"/>
    <w:rsid w:val="00674FC5"/>
    <w:rsid w:val="006750A6"/>
    <w:rsid w:val="00675F04"/>
    <w:rsid w:val="00675F06"/>
    <w:rsid w:val="006822C7"/>
    <w:rsid w:val="006868E6"/>
    <w:rsid w:val="00687813"/>
    <w:rsid w:val="00687E68"/>
    <w:rsid w:val="00690814"/>
    <w:rsid w:val="0069138C"/>
    <w:rsid w:val="00691F7F"/>
    <w:rsid w:val="006947B1"/>
    <w:rsid w:val="006956E2"/>
    <w:rsid w:val="006A3E62"/>
    <w:rsid w:val="006A764B"/>
    <w:rsid w:val="006B123E"/>
    <w:rsid w:val="006B39EA"/>
    <w:rsid w:val="006B5672"/>
    <w:rsid w:val="006C122B"/>
    <w:rsid w:val="006C2C62"/>
    <w:rsid w:val="006C4ACF"/>
    <w:rsid w:val="006D0019"/>
    <w:rsid w:val="006D0059"/>
    <w:rsid w:val="006D1B75"/>
    <w:rsid w:val="006D4747"/>
    <w:rsid w:val="006D4CF2"/>
    <w:rsid w:val="006D5787"/>
    <w:rsid w:val="006D7FB0"/>
    <w:rsid w:val="006E17DB"/>
    <w:rsid w:val="006E4A21"/>
    <w:rsid w:val="006E54A1"/>
    <w:rsid w:val="006E5968"/>
    <w:rsid w:val="006E7DBC"/>
    <w:rsid w:val="006F2F3E"/>
    <w:rsid w:val="006F3A40"/>
    <w:rsid w:val="00700510"/>
    <w:rsid w:val="00701FF8"/>
    <w:rsid w:val="00702BC8"/>
    <w:rsid w:val="0070473E"/>
    <w:rsid w:val="00707983"/>
    <w:rsid w:val="00710E76"/>
    <w:rsid w:val="00712CAD"/>
    <w:rsid w:val="0071640B"/>
    <w:rsid w:val="00722EB7"/>
    <w:rsid w:val="00722EE2"/>
    <w:rsid w:val="007251D5"/>
    <w:rsid w:val="00726021"/>
    <w:rsid w:val="0073077A"/>
    <w:rsid w:val="00730C0F"/>
    <w:rsid w:val="0073216C"/>
    <w:rsid w:val="0074175A"/>
    <w:rsid w:val="00742C40"/>
    <w:rsid w:val="007434C1"/>
    <w:rsid w:val="00743FEF"/>
    <w:rsid w:val="007457DC"/>
    <w:rsid w:val="00757190"/>
    <w:rsid w:val="00760B27"/>
    <w:rsid w:val="007634C6"/>
    <w:rsid w:val="0076669C"/>
    <w:rsid w:val="00766981"/>
    <w:rsid w:val="00767AAD"/>
    <w:rsid w:val="00770E39"/>
    <w:rsid w:val="00784237"/>
    <w:rsid w:val="00784864"/>
    <w:rsid w:val="00786457"/>
    <w:rsid w:val="00790590"/>
    <w:rsid w:val="007975B8"/>
    <w:rsid w:val="007977B4"/>
    <w:rsid w:val="007A0AB2"/>
    <w:rsid w:val="007A0C64"/>
    <w:rsid w:val="007A2C7B"/>
    <w:rsid w:val="007A4AD4"/>
    <w:rsid w:val="007A4FB6"/>
    <w:rsid w:val="007A5710"/>
    <w:rsid w:val="007A62CD"/>
    <w:rsid w:val="007B008E"/>
    <w:rsid w:val="007B07BF"/>
    <w:rsid w:val="007B1ACC"/>
    <w:rsid w:val="007B3BCC"/>
    <w:rsid w:val="007B4E02"/>
    <w:rsid w:val="007B58F0"/>
    <w:rsid w:val="007B6046"/>
    <w:rsid w:val="007C2142"/>
    <w:rsid w:val="007D02A7"/>
    <w:rsid w:val="007D5654"/>
    <w:rsid w:val="007E1090"/>
    <w:rsid w:val="007E76B8"/>
    <w:rsid w:val="007E77E6"/>
    <w:rsid w:val="007F0294"/>
    <w:rsid w:val="007F39DD"/>
    <w:rsid w:val="007F4D37"/>
    <w:rsid w:val="00801B32"/>
    <w:rsid w:val="00802F70"/>
    <w:rsid w:val="00804733"/>
    <w:rsid w:val="00804753"/>
    <w:rsid w:val="00806303"/>
    <w:rsid w:val="00806799"/>
    <w:rsid w:val="008133F8"/>
    <w:rsid w:val="00813AE1"/>
    <w:rsid w:val="00824F5C"/>
    <w:rsid w:val="00834B88"/>
    <w:rsid w:val="00836655"/>
    <w:rsid w:val="00836F52"/>
    <w:rsid w:val="00837ADB"/>
    <w:rsid w:val="00840773"/>
    <w:rsid w:val="00841437"/>
    <w:rsid w:val="00844593"/>
    <w:rsid w:val="0085071F"/>
    <w:rsid w:val="00850E1C"/>
    <w:rsid w:val="00851089"/>
    <w:rsid w:val="008538B3"/>
    <w:rsid w:val="00854EAC"/>
    <w:rsid w:val="00855B36"/>
    <w:rsid w:val="00865F50"/>
    <w:rsid w:val="00867FFD"/>
    <w:rsid w:val="008713CB"/>
    <w:rsid w:val="0087223D"/>
    <w:rsid w:val="00872CE3"/>
    <w:rsid w:val="00873200"/>
    <w:rsid w:val="00873981"/>
    <w:rsid w:val="00873AD3"/>
    <w:rsid w:val="008774BD"/>
    <w:rsid w:val="00880135"/>
    <w:rsid w:val="0088026C"/>
    <w:rsid w:val="008803D5"/>
    <w:rsid w:val="0088110D"/>
    <w:rsid w:val="00894A21"/>
    <w:rsid w:val="008950D9"/>
    <w:rsid w:val="00895CC4"/>
    <w:rsid w:val="00896D3A"/>
    <w:rsid w:val="008A2F71"/>
    <w:rsid w:val="008A30B7"/>
    <w:rsid w:val="008A6F99"/>
    <w:rsid w:val="008A786D"/>
    <w:rsid w:val="008B1DA7"/>
    <w:rsid w:val="008B2980"/>
    <w:rsid w:val="008C579E"/>
    <w:rsid w:val="008C663E"/>
    <w:rsid w:val="008C6BE3"/>
    <w:rsid w:val="008D11D5"/>
    <w:rsid w:val="008D19C9"/>
    <w:rsid w:val="008D257F"/>
    <w:rsid w:val="008D3CE0"/>
    <w:rsid w:val="008D57A3"/>
    <w:rsid w:val="008D6869"/>
    <w:rsid w:val="008E395F"/>
    <w:rsid w:val="008E4496"/>
    <w:rsid w:val="008E6C02"/>
    <w:rsid w:val="008F17A2"/>
    <w:rsid w:val="008F1E60"/>
    <w:rsid w:val="008F55A1"/>
    <w:rsid w:val="008F742A"/>
    <w:rsid w:val="0090078A"/>
    <w:rsid w:val="00900FFF"/>
    <w:rsid w:val="00901578"/>
    <w:rsid w:val="00901CF2"/>
    <w:rsid w:val="009062AD"/>
    <w:rsid w:val="0091041F"/>
    <w:rsid w:val="00910D02"/>
    <w:rsid w:val="0091423A"/>
    <w:rsid w:val="00915BB2"/>
    <w:rsid w:val="009203CC"/>
    <w:rsid w:val="00924943"/>
    <w:rsid w:val="00925724"/>
    <w:rsid w:val="0092580B"/>
    <w:rsid w:val="00926777"/>
    <w:rsid w:val="0093212C"/>
    <w:rsid w:val="009329AA"/>
    <w:rsid w:val="009346F4"/>
    <w:rsid w:val="0093475A"/>
    <w:rsid w:val="00937757"/>
    <w:rsid w:val="00940F27"/>
    <w:rsid w:val="00941EFA"/>
    <w:rsid w:val="00945CBF"/>
    <w:rsid w:val="00950820"/>
    <w:rsid w:val="009542CC"/>
    <w:rsid w:val="00955240"/>
    <w:rsid w:val="00960113"/>
    <w:rsid w:val="00962240"/>
    <w:rsid w:val="00963E79"/>
    <w:rsid w:val="009640EA"/>
    <w:rsid w:val="00972DAD"/>
    <w:rsid w:val="0097393F"/>
    <w:rsid w:val="0097453F"/>
    <w:rsid w:val="009761EB"/>
    <w:rsid w:val="009841CE"/>
    <w:rsid w:val="0098678A"/>
    <w:rsid w:val="00990491"/>
    <w:rsid w:val="009906CB"/>
    <w:rsid w:val="009920BC"/>
    <w:rsid w:val="009A1390"/>
    <w:rsid w:val="009A3F88"/>
    <w:rsid w:val="009A535D"/>
    <w:rsid w:val="009B1AAC"/>
    <w:rsid w:val="009B5285"/>
    <w:rsid w:val="009B529C"/>
    <w:rsid w:val="009B5DD7"/>
    <w:rsid w:val="009B5E09"/>
    <w:rsid w:val="009B684B"/>
    <w:rsid w:val="009C4197"/>
    <w:rsid w:val="009D2FEB"/>
    <w:rsid w:val="009D3EB6"/>
    <w:rsid w:val="009D74A9"/>
    <w:rsid w:val="009D76FA"/>
    <w:rsid w:val="009E09AE"/>
    <w:rsid w:val="009E2348"/>
    <w:rsid w:val="009E4750"/>
    <w:rsid w:val="009E4FF9"/>
    <w:rsid w:val="009F56E0"/>
    <w:rsid w:val="009F5765"/>
    <w:rsid w:val="009F6690"/>
    <w:rsid w:val="00A00CFB"/>
    <w:rsid w:val="00A018C9"/>
    <w:rsid w:val="00A01955"/>
    <w:rsid w:val="00A152F8"/>
    <w:rsid w:val="00A23580"/>
    <w:rsid w:val="00A25DC6"/>
    <w:rsid w:val="00A31CFC"/>
    <w:rsid w:val="00A32ED2"/>
    <w:rsid w:val="00A3329E"/>
    <w:rsid w:val="00A334FB"/>
    <w:rsid w:val="00A34A61"/>
    <w:rsid w:val="00A404B1"/>
    <w:rsid w:val="00A417BB"/>
    <w:rsid w:val="00A4582E"/>
    <w:rsid w:val="00A4591F"/>
    <w:rsid w:val="00A47116"/>
    <w:rsid w:val="00A51778"/>
    <w:rsid w:val="00A52D33"/>
    <w:rsid w:val="00A646B1"/>
    <w:rsid w:val="00A7314D"/>
    <w:rsid w:val="00A80381"/>
    <w:rsid w:val="00A80714"/>
    <w:rsid w:val="00A82D65"/>
    <w:rsid w:val="00A8400E"/>
    <w:rsid w:val="00A853A1"/>
    <w:rsid w:val="00A866AA"/>
    <w:rsid w:val="00A87A48"/>
    <w:rsid w:val="00A901AC"/>
    <w:rsid w:val="00A92E0B"/>
    <w:rsid w:val="00A93A9D"/>
    <w:rsid w:val="00A93BB3"/>
    <w:rsid w:val="00A94573"/>
    <w:rsid w:val="00A94DF4"/>
    <w:rsid w:val="00A954D3"/>
    <w:rsid w:val="00A95884"/>
    <w:rsid w:val="00AA087E"/>
    <w:rsid w:val="00AA1F60"/>
    <w:rsid w:val="00AA2AF5"/>
    <w:rsid w:val="00AA2CF9"/>
    <w:rsid w:val="00AA2D0E"/>
    <w:rsid w:val="00AA4D04"/>
    <w:rsid w:val="00AB309A"/>
    <w:rsid w:val="00AB5DA3"/>
    <w:rsid w:val="00AB7C35"/>
    <w:rsid w:val="00AD10CC"/>
    <w:rsid w:val="00AD17B9"/>
    <w:rsid w:val="00AD25B2"/>
    <w:rsid w:val="00AD3127"/>
    <w:rsid w:val="00AD3AF1"/>
    <w:rsid w:val="00AD7D76"/>
    <w:rsid w:val="00AE34BD"/>
    <w:rsid w:val="00AE42E0"/>
    <w:rsid w:val="00AF40A8"/>
    <w:rsid w:val="00AF5866"/>
    <w:rsid w:val="00B0327A"/>
    <w:rsid w:val="00B05283"/>
    <w:rsid w:val="00B0588D"/>
    <w:rsid w:val="00B05A14"/>
    <w:rsid w:val="00B05AB7"/>
    <w:rsid w:val="00B07A9E"/>
    <w:rsid w:val="00B129E5"/>
    <w:rsid w:val="00B138E9"/>
    <w:rsid w:val="00B145DA"/>
    <w:rsid w:val="00B20A71"/>
    <w:rsid w:val="00B20BDA"/>
    <w:rsid w:val="00B237F7"/>
    <w:rsid w:val="00B23A90"/>
    <w:rsid w:val="00B25DC2"/>
    <w:rsid w:val="00B262F5"/>
    <w:rsid w:val="00B30F40"/>
    <w:rsid w:val="00B356F9"/>
    <w:rsid w:val="00B359C0"/>
    <w:rsid w:val="00B372D2"/>
    <w:rsid w:val="00B37DF1"/>
    <w:rsid w:val="00B4262D"/>
    <w:rsid w:val="00B427B7"/>
    <w:rsid w:val="00B44A9D"/>
    <w:rsid w:val="00B460D6"/>
    <w:rsid w:val="00B474EA"/>
    <w:rsid w:val="00B47DD0"/>
    <w:rsid w:val="00B52893"/>
    <w:rsid w:val="00B54E90"/>
    <w:rsid w:val="00B6178E"/>
    <w:rsid w:val="00B61C9E"/>
    <w:rsid w:val="00B64348"/>
    <w:rsid w:val="00B66FEC"/>
    <w:rsid w:val="00B72AAD"/>
    <w:rsid w:val="00B730C2"/>
    <w:rsid w:val="00B731BD"/>
    <w:rsid w:val="00B73E7D"/>
    <w:rsid w:val="00B76326"/>
    <w:rsid w:val="00B843F6"/>
    <w:rsid w:val="00B84D43"/>
    <w:rsid w:val="00B859E4"/>
    <w:rsid w:val="00B906B8"/>
    <w:rsid w:val="00B9117F"/>
    <w:rsid w:val="00B921DF"/>
    <w:rsid w:val="00B94D72"/>
    <w:rsid w:val="00B96BE8"/>
    <w:rsid w:val="00BA4C6A"/>
    <w:rsid w:val="00BB0C37"/>
    <w:rsid w:val="00BC34B3"/>
    <w:rsid w:val="00BD0B1E"/>
    <w:rsid w:val="00BD2290"/>
    <w:rsid w:val="00BD6542"/>
    <w:rsid w:val="00BE301A"/>
    <w:rsid w:val="00BE4203"/>
    <w:rsid w:val="00BE537E"/>
    <w:rsid w:val="00BE7287"/>
    <w:rsid w:val="00BF289F"/>
    <w:rsid w:val="00BF54D6"/>
    <w:rsid w:val="00BF7554"/>
    <w:rsid w:val="00C010CD"/>
    <w:rsid w:val="00C02797"/>
    <w:rsid w:val="00C0535D"/>
    <w:rsid w:val="00C05ED9"/>
    <w:rsid w:val="00C11ADA"/>
    <w:rsid w:val="00C16DA7"/>
    <w:rsid w:val="00C1743E"/>
    <w:rsid w:val="00C206E1"/>
    <w:rsid w:val="00C216E2"/>
    <w:rsid w:val="00C22CA9"/>
    <w:rsid w:val="00C23A40"/>
    <w:rsid w:val="00C251DE"/>
    <w:rsid w:val="00C25FE9"/>
    <w:rsid w:val="00C33338"/>
    <w:rsid w:val="00C34055"/>
    <w:rsid w:val="00C34860"/>
    <w:rsid w:val="00C34B73"/>
    <w:rsid w:val="00C374A7"/>
    <w:rsid w:val="00C40081"/>
    <w:rsid w:val="00C41010"/>
    <w:rsid w:val="00C419E6"/>
    <w:rsid w:val="00C41F6C"/>
    <w:rsid w:val="00C42FCA"/>
    <w:rsid w:val="00C444BB"/>
    <w:rsid w:val="00C453C1"/>
    <w:rsid w:val="00C514BB"/>
    <w:rsid w:val="00C533CE"/>
    <w:rsid w:val="00C53642"/>
    <w:rsid w:val="00C615C8"/>
    <w:rsid w:val="00C64E6D"/>
    <w:rsid w:val="00C656F9"/>
    <w:rsid w:val="00C70762"/>
    <w:rsid w:val="00C71135"/>
    <w:rsid w:val="00C71E96"/>
    <w:rsid w:val="00C727C8"/>
    <w:rsid w:val="00C735B1"/>
    <w:rsid w:val="00C73D26"/>
    <w:rsid w:val="00C760EB"/>
    <w:rsid w:val="00C818BF"/>
    <w:rsid w:val="00C85877"/>
    <w:rsid w:val="00C86C63"/>
    <w:rsid w:val="00C87A7A"/>
    <w:rsid w:val="00C90F87"/>
    <w:rsid w:val="00CA0359"/>
    <w:rsid w:val="00CA0E36"/>
    <w:rsid w:val="00CB032B"/>
    <w:rsid w:val="00CB0A60"/>
    <w:rsid w:val="00CB2DBD"/>
    <w:rsid w:val="00CB38A5"/>
    <w:rsid w:val="00CB39FE"/>
    <w:rsid w:val="00CB4121"/>
    <w:rsid w:val="00CB70A7"/>
    <w:rsid w:val="00CB7381"/>
    <w:rsid w:val="00CC7D3B"/>
    <w:rsid w:val="00CD60A7"/>
    <w:rsid w:val="00CE0CB6"/>
    <w:rsid w:val="00CE1206"/>
    <w:rsid w:val="00CE5564"/>
    <w:rsid w:val="00D10A90"/>
    <w:rsid w:val="00D10ABB"/>
    <w:rsid w:val="00D16699"/>
    <w:rsid w:val="00D16B9D"/>
    <w:rsid w:val="00D209E6"/>
    <w:rsid w:val="00D21095"/>
    <w:rsid w:val="00D22417"/>
    <w:rsid w:val="00D239F9"/>
    <w:rsid w:val="00D23C85"/>
    <w:rsid w:val="00D248BF"/>
    <w:rsid w:val="00D2580D"/>
    <w:rsid w:val="00D27020"/>
    <w:rsid w:val="00D270E3"/>
    <w:rsid w:val="00D31A82"/>
    <w:rsid w:val="00D3207C"/>
    <w:rsid w:val="00D3214E"/>
    <w:rsid w:val="00D33413"/>
    <w:rsid w:val="00D33430"/>
    <w:rsid w:val="00D35235"/>
    <w:rsid w:val="00D415D3"/>
    <w:rsid w:val="00D41B09"/>
    <w:rsid w:val="00D42FEA"/>
    <w:rsid w:val="00D47844"/>
    <w:rsid w:val="00D47DDD"/>
    <w:rsid w:val="00D5250C"/>
    <w:rsid w:val="00D56AAE"/>
    <w:rsid w:val="00D57B5B"/>
    <w:rsid w:val="00D60745"/>
    <w:rsid w:val="00D60A26"/>
    <w:rsid w:val="00D66566"/>
    <w:rsid w:val="00D72B3F"/>
    <w:rsid w:val="00D74037"/>
    <w:rsid w:val="00D74894"/>
    <w:rsid w:val="00D75C37"/>
    <w:rsid w:val="00D76E74"/>
    <w:rsid w:val="00D819DD"/>
    <w:rsid w:val="00D82CE0"/>
    <w:rsid w:val="00D85B1E"/>
    <w:rsid w:val="00D9183E"/>
    <w:rsid w:val="00D92D9D"/>
    <w:rsid w:val="00D94F7D"/>
    <w:rsid w:val="00DA00FF"/>
    <w:rsid w:val="00DA0DA4"/>
    <w:rsid w:val="00DA19F6"/>
    <w:rsid w:val="00DA3F68"/>
    <w:rsid w:val="00DA56EA"/>
    <w:rsid w:val="00DB2086"/>
    <w:rsid w:val="00DB57B2"/>
    <w:rsid w:val="00DB794B"/>
    <w:rsid w:val="00DC3E1E"/>
    <w:rsid w:val="00DC51CA"/>
    <w:rsid w:val="00DC6CA2"/>
    <w:rsid w:val="00DC79E3"/>
    <w:rsid w:val="00DD03F2"/>
    <w:rsid w:val="00DD25A9"/>
    <w:rsid w:val="00DD385F"/>
    <w:rsid w:val="00DD5CB2"/>
    <w:rsid w:val="00DE7763"/>
    <w:rsid w:val="00DF1848"/>
    <w:rsid w:val="00DF616D"/>
    <w:rsid w:val="00DF69E6"/>
    <w:rsid w:val="00E14EEF"/>
    <w:rsid w:val="00E15D4C"/>
    <w:rsid w:val="00E17921"/>
    <w:rsid w:val="00E25301"/>
    <w:rsid w:val="00E33038"/>
    <w:rsid w:val="00E3611F"/>
    <w:rsid w:val="00E379CC"/>
    <w:rsid w:val="00E40A9C"/>
    <w:rsid w:val="00E45923"/>
    <w:rsid w:val="00E45E7F"/>
    <w:rsid w:val="00E47D99"/>
    <w:rsid w:val="00E47EF9"/>
    <w:rsid w:val="00E50738"/>
    <w:rsid w:val="00E53110"/>
    <w:rsid w:val="00E53CA0"/>
    <w:rsid w:val="00E554FB"/>
    <w:rsid w:val="00E56D54"/>
    <w:rsid w:val="00E60D0A"/>
    <w:rsid w:val="00E64FE7"/>
    <w:rsid w:val="00E6528B"/>
    <w:rsid w:val="00E75C7A"/>
    <w:rsid w:val="00E8051B"/>
    <w:rsid w:val="00E81201"/>
    <w:rsid w:val="00E82479"/>
    <w:rsid w:val="00E84C54"/>
    <w:rsid w:val="00E86D39"/>
    <w:rsid w:val="00E87AE7"/>
    <w:rsid w:val="00E918D0"/>
    <w:rsid w:val="00EA0B5C"/>
    <w:rsid w:val="00EA1E0C"/>
    <w:rsid w:val="00EA2457"/>
    <w:rsid w:val="00EA5838"/>
    <w:rsid w:val="00EB00F8"/>
    <w:rsid w:val="00EB0A5C"/>
    <w:rsid w:val="00EB0AE2"/>
    <w:rsid w:val="00EB1D9D"/>
    <w:rsid w:val="00EB36DC"/>
    <w:rsid w:val="00EB3F28"/>
    <w:rsid w:val="00EB444C"/>
    <w:rsid w:val="00EB5B24"/>
    <w:rsid w:val="00EC0784"/>
    <w:rsid w:val="00EC1695"/>
    <w:rsid w:val="00EC28CE"/>
    <w:rsid w:val="00ED1678"/>
    <w:rsid w:val="00ED4899"/>
    <w:rsid w:val="00ED6082"/>
    <w:rsid w:val="00ED6658"/>
    <w:rsid w:val="00EE11FF"/>
    <w:rsid w:val="00EE152F"/>
    <w:rsid w:val="00EE1A93"/>
    <w:rsid w:val="00EE2D4E"/>
    <w:rsid w:val="00EE6DF4"/>
    <w:rsid w:val="00EF18DC"/>
    <w:rsid w:val="00EF1903"/>
    <w:rsid w:val="00EF3558"/>
    <w:rsid w:val="00EF3901"/>
    <w:rsid w:val="00EF464D"/>
    <w:rsid w:val="00F0165A"/>
    <w:rsid w:val="00F04993"/>
    <w:rsid w:val="00F07470"/>
    <w:rsid w:val="00F07F04"/>
    <w:rsid w:val="00F14734"/>
    <w:rsid w:val="00F1566B"/>
    <w:rsid w:val="00F207BC"/>
    <w:rsid w:val="00F21CB4"/>
    <w:rsid w:val="00F27C9E"/>
    <w:rsid w:val="00F378F9"/>
    <w:rsid w:val="00F40FA9"/>
    <w:rsid w:val="00F41667"/>
    <w:rsid w:val="00F43BF0"/>
    <w:rsid w:val="00F44C95"/>
    <w:rsid w:val="00F46070"/>
    <w:rsid w:val="00F460A5"/>
    <w:rsid w:val="00F47FA9"/>
    <w:rsid w:val="00F50F60"/>
    <w:rsid w:val="00F510EE"/>
    <w:rsid w:val="00F55F2E"/>
    <w:rsid w:val="00F631A5"/>
    <w:rsid w:val="00F7084C"/>
    <w:rsid w:val="00F71061"/>
    <w:rsid w:val="00F73FD2"/>
    <w:rsid w:val="00F75DD4"/>
    <w:rsid w:val="00F76678"/>
    <w:rsid w:val="00F80FA4"/>
    <w:rsid w:val="00F82658"/>
    <w:rsid w:val="00F848D2"/>
    <w:rsid w:val="00F860AB"/>
    <w:rsid w:val="00F87429"/>
    <w:rsid w:val="00F90C54"/>
    <w:rsid w:val="00F9629F"/>
    <w:rsid w:val="00F9766C"/>
    <w:rsid w:val="00FA0BCE"/>
    <w:rsid w:val="00FA1E55"/>
    <w:rsid w:val="00FA291C"/>
    <w:rsid w:val="00FA6BE4"/>
    <w:rsid w:val="00FA730E"/>
    <w:rsid w:val="00FA7475"/>
    <w:rsid w:val="00FA7E61"/>
    <w:rsid w:val="00FA7FBF"/>
    <w:rsid w:val="00FB0CA9"/>
    <w:rsid w:val="00FB66AC"/>
    <w:rsid w:val="00FC0560"/>
    <w:rsid w:val="00FC3D83"/>
    <w:rsid w:val="00FC6DA4"/>
    <w:rsid w:val="00FC6E3E"/>
    <w:rsid w:val="00FC7B4E"/>
    <w:rsid w:val="00FC7B98"/>
    <w:rsid w:val="00FE1F3F"/>
    <w:rsid w:val="00FE25A4"/>
    <w:rsid w:val="00FE616F"/>
    <w:rsid w:val="00FF001E"/>
    <w:rsid w:val="00FF0C47"/>
    <w:rsid w:val="00FF65E5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9CB93"/>
  <w15:docId w15:val="{C4FB1206-0F96-4159-85E7-593F6725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CBF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Styl1"/>
    <w:next w:val="Normalny"/>
    <w:link w:val="Nagwek1Znak"/>
    <w:uiPriority w:val="9"/>
    <w:qFormat/>
    <w:rsid w:val="00710E76"/>
    <w:pPr>
      <w:keepNext/>
      <w:keepLines/>
      <w:spacing w:before="120" w:after="120"/>
      <w:outlineLvl w:val="0"/>
    </w:pPr>
    <w:rPr>
      <w:rFonts w:ascii="Calibri" w:eastAsiaTheme="majorEastAsia" w:hAnsi="Calibri" w:cstheme="majorBidi"/>
      <w:bCs/>
      <w:szCs w:val="28"/>
    </w:rPr>
  </w:style>
  <w:style w:type="paragraph" w:styleId="Nagwek2">
    <w:name w:val="heading 2"/>
    <w:basedOn w:val="podstawowyl2"/>
    <w:next w:val="Normalny"/>
    <w:link w:val="Nagwek2Znak"/>
    <w:uiPriority w:val="9"/>
    <w:unhideWhenUsed/>
    <w:qFormat/>
    <w:rsid w:val="00A52D33"/>
    <w:pPr>
      <w:spacing w:after="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956E2"/>
    <w:rPr>
      <w:rFonts w:cs="Times New Roman"/>
      <w:color w:val="0000FF"/>
      <w:u w:val="single"/>
    </w:rPr>
  </w:style>
  <w:style w:type="paragraph" w:customStyle="1" w:styleId="Default">
    <w:name w:val="Default"/>
    <w:link w:val="DefaultZnak"/>
    <w:rsid w:val="006956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5">
    <w:name w:val="List Bullet 5"/>
    <w:basedOn w:val="Normalny"/>
    <w:link w:val="Listapunktowana5Znak"/>
    <w:uiPriority w:val="99"/>
    <w:unhideWhenUsed/>
    <w:rsid w:val="0009784F"/>
    <w:pPr>
      <w:contextualSpacing/>
    </w:pPr>
  </w:style>
  <w:style w:type="paragraph" w:styleId="Akapitzlist">
    <w:name w:val="List Paragraph"/>
    <w:basedOn w:val="Normalny"/>
    <w:uiPriority w:val="34"/>
    <w:qFormat/>
    <w:rsid w:val="001A5575"/>
    <w:pPr>
      <w:ind w:left="720"/>
      <w:contextualSpacing/>
    </w:pPr>
  </w:style>
  <w:style w:type="paragraph" w:customStyle="1" w:styleId="Styl1">
    <w:name w:val="Styl1"/>
    <w:basedOn w:val="Listapunktowana5"/>
    <w:link w:val="Styl1Znak"/>
    <w:qFormat/>
    <w:rsid w:val="00710E76"/>
    <w:pPr>
      <w:numPr>
        <w:numId w:val="1"/>
      </w:numPr>
      <w:jc w:val="both"/>
    </w:pPr>
    <w:rPr>
      <w:rFonts w:asciiTheme="minorHAnsi" w:hAnsiTheme="minorHAnsi"/>
      <w:b/>
      <w:color w:val="365F91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710E76"/>
    <w:rPr>
      <w:rFonts w:ascii="Calibri" w:eastAsiaTheme="majorEastAsia" w:hAnsi="Calibri" w:cstheme="majorBidi"/>
      <w:b/>
      <w:bCs/>
      <w:color w:val="365F91" w:themeColor="accent1" w:themeShade="BF"/>
      <w:szCs w:val="28"/>
      <w:lang w:eastAsia="pl-PL"/>
    </w:rPr>
  </w:style>
  <w:style w:type="character" w:customStyle="1" w:styleId="Listapunktowana5Znak">
    <w:name w:val="Lista punktowana 5 Znak"/>
    <w:basedOn w:val="Domylnaczcionkaakapitu"/>
    <w:link w:val="Listapunktowana5"/>
    <w:uiPriority w:val="99"/>
    <w:rsid w:val="00D75C37"/>
    <w:rPr>
      <w:rFonts w:ascii="Calibri" w:eastAsia="Times New Roman" w:hAnsi="Calibri" w:cs="Times New Roman"/>
      <w:lang w:eastAsia="pl-PL"/>
    </w:rPr>
  </w:style>
  <w:style w:type="character" w:customStyle="1" w:styleId="Styl1Znak">
    <w:name w:val="Styl1 Znak"/>
    <w:basedOn w:val="Listapunktowana5Znak"/>
    <w:link w:val="Styl1"/>
    <w:rsid w:val="00710E76"/>
    <w:rPr>
      <w:rFonts w:ascii="Calibri" w:eastAsia="Times New Roman" w:hAnsi="Calibri" w:cs="Times New Roman"/>
      <w:b/>
      <w:color w:val="365F91" w:themeColor="accent1" w:themeShade="BF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18BD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301A"/>
    <w:pPr>
      <w:tabs>
        <w:tab w:val="left" w:pos="1100"/>
        <w:tab w:val="right" w:leader="dot" w:pos="10490"/>
      </w:tabs>
      <w:spacing w:after="100"/>
      <w:ind w:left="851" w:hanging="567"/>
    </w:pPr>
    <w:rPr>
      <w:rFonts w:asciiTheme="minorHAnsi" w:eastAsiaTheme="minorEastAsia" w:hAnsiTheme="minorHAnsi" w:cstheme="minorBidi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22417"/>
    <w:pPr>
      <w:tabs>
        <w:tab w:val="left" w:pos="440"/>
        <w:tab w:val="right" w:leader="dot" w:pos="10490"/>
      </w:tabs>
      <w:spacing w:after="0"/>
      <w:ind w:left="425" w:hanging="425"/>
    </w:pPr>
    <w:rPr>
      <w:rFonts w:asciiTheme="minorHAnsi" w:eastAsiaTheme="minorEastAsia" w:hAnsiTheme="minorHAnsi" w:cstheme="minorBidi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5918BD"/>
    <w:pPr>
      <w:spacing w:after="100"/>
      <w:ind w:left="440"/>
    </w:pPr>
    <w:rPr>
      <w:rFonts w:asciiTheme="minorHAnsi" w:eastAsiaTheme="minorEastAsia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8B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2poziom2">
    <w:name w:val="Styl2 poziom 2"/>
    <w:basedOn w:val="Default"/>
    <w:link w:val="Styl2poziom2Znak"/>
    <w:qFormat/>
    <w:rsid w:val="007634C6"/>
    <w:pPr>
      <w:ind w:left="792" w:hanging="432"/>
    </w:pPr>
    <w:rPr>
      <w:rFonts w:asciiTheme="minorHAnsi" w:hAnsiTheme="minorHAns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52D33"/>
    <w:rPr>
      <w:rFonts w:eastAsia="Times New Roman" w:cs="Times New Roman"/>
      <w:b/>
      <w:sz w:val="20"/>
      <w:szCs w:val="20"/>
      <w:lang w:eastAsia="pl-PL"/>
    </w:rPr>
  </w:style>
  <w:style w:type="character" w:customStyle="1" w:styleId="DefaultZnak">
    <w:name w:val="Default Znak"/>
    <w:basedOn w:val="Domylnaczcionkaakapitu"/>
    <w:link w:val="Default"/>
    <w:rsid w:val="007634C6"/>
    <w:rPr>
      <w:rFonts w:ascii="Arial" w:hAnsi="Arial" w:cs="Arial"/>
      <w:color w:val="000000"/>
      <w:sz w:val="24"/>
      <w:szCs w:val="24"/>
    </w:rPr>
  </w:style>
  <w:style w:type="character" w:customStyle="1" w:styleId="Styl2poziom2Znak">
    <w:name w:val="Styl2 poziom 2 Znak"/>
    <w:basedOn w:val="DefaultZnak"/>
    <w:link w:val="Styl2poziom2"/>
    <w:rsid w:val="007634C6"/>
    <w:rPr>
      <w:rFonts w:ascii="Arial" w:hAnsi="Arial" w:cs="Arial"/>
      <w:b/>
      <w:bCs/>
      <w:color w:val="000000"/>
      <w:sz w:val="20"/>
      <w:szCs w:val="20"/>
    </w:rPr>
  </w:style>
  <w:style w:type="paragraph" w:customStyle="1" w:styleId="podstawowyl2">
    <w:name w:val="podstawowyl2"/>
    <w:basedOn w:val="Listapunktowana5"/>
    <w:link w:val="podstawowyl2Znak"/>
    <w:rsid w:val="002F268D"/>
    <w:pPr>
      <w:numPr>
        <w:ilvl w:val="1"/>
        <w:numId w:val="1"/>
      </w:numPr>
      <w:jc w:val="both"/>
    </w:pPr>
    <w:rPr>
      <w:rFonts w:asciiTheme="minorHAnsi" w:hAnsiTheme="minorHAnsi"/>
      <w:sz w:val="20"/>
      <w:szCs w:val="20"/>
    </w:rPr>
  </w:style>
  <w:style w:type="character" w:customStyle="1" w:styleId="podstawowyl2Znak">
    <w:name w:val="podstawowyl2 Znak"/>
    <w:basedOn w:val="Listapunktowana5Znak"/>
    <w:link w:val="podstawowyl2"/>
    <w:rsid w:val="002F268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1E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1E5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1E55"/>
    <w:rPr>
      <w:rFonts w:cs="Times New Roman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552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2499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99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6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54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6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542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E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ED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ED3"/>
    <w:rPr>
      <w:vertAlign w:val="superscript"/>
    </w:rPr>
  </w:style>
  <w:style w:type="table" w:styleId="Tabela-Siatka">
    <w:name w:val="Table Grid"/>
    <w:basedOn w:val="Standardowy"/>
    <w:uiPriority w:val="59"/>
    <w:rsid w:val="00C0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8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82529-9EF8-4486-B97E-0EEC3EEA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2241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Piotrowski Sławomir</cp:lastModifiedBy>
  <cp:revision>47</cp:revision>
  <cp:lastPrinted>2024-10-18T09:33:00Z</cp:lastPrinted>
  <dcterms:created xsi:type="dcterms:W3CDTF">2017-09-04T11:10:00Z</dcterms:created>
  <dcterms:modified xsi:type="dcterms:W3CDTF">2024-10-24T12:43:00Z</dcterms:modified>
</cp:coreProperties>
</file>