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5A7DD" w14:textId="3F39CB73" w:rsidR="00FC3D2F" w:rsidRPr="000A07BB" w:rsidRDefault="00775996" w:rsidP="0071681E">
      <w:pPr>
        <w:spacing w:before="120" w:line="276" w:lineRule="auto"/>
        <w:jc w:val="both"/>
        <w:rPr>
          <w:rFonts w:ascii="Arial" w:hAnsi="Arial" w:cs="Arial"/>
          <w:b/>
          <w:sz w:val="18"/>
          <w:szCs w:val="18"/>
          <w:lang w:eastAsia="zh-CN"/>
        </w:rPr>
      </w:pPr>
      <w:r w:rsidRPr="000A07BB">
        <w:rPr>
          <w:rFonts w:ascii="Arial" w:hAnsi="Arial" w:cs="Arial"/>
          <w:b/>
          <w:sz w:val="18"/>
          <w:szCs w:val="18"/>
          <w:lang w:eastAsia="zh-CN"/>
        </w:rPr>
        <w:t>A</w:t>
      </w:r>
      <w:r w:rsidR="00FC3D2F" w:rsidRPr="000A07BB">
        <w:rPr>
          <w:rFonts w:ascii="Arial" w:hAnsi="Arial" w:cs="Arial"/>
          <w:b/>
          <w:sz w:val="18"/>
          <w:szCs w:val="18"/>
          <w:lang w:eastAsia="zh-CN"/>
        </w:rPr>
        <w:t>P-272-</w:t>
      </w:r>
      <w:r w:rsidRPr="000A07BB">
        <w:rPr>
          <w:rFonts w:ascii="Arial" w:hAnsi="Arial" w:cs="Arial"/>
          <w:b/>
          <w:sz w:val="18"/>
          <w:szCs w:val="18"/>
          <w:lang w:eastAsia="zh-CN"/>
        </w:rPr>
        <w:t>P</w:t>
      </w:r>
      <w:r w:rsidR="000A07BB" w:rsidRPr="000A07BB">
        <w:rPr>
          <w:rFonts w:ascii="Arial" w:hAnsi="Arial" w:cs="Arial"/>
          <w:b/>
          <w:sz w:val="18"/>
          <w:szCs w:val="18"/>
          <w:lang w:eastAsia="zh-CN"/>
        </w:rPr>
        <w:t>N</w:t>
      </w:r>
      <w:r w:rsidRPr="000A07BB">
        <w:rPr>
          <w:rFonts w:ascii="Arial" w:hAnsi="Arial" w:cs="Arial"/>
          <w:b/>
          <w:sz w:val="18"/>
          <w:szCs w:val="18"/>
          <w:lang w:eastAsia="zh-CN"/>
        </w:rPr>
        <w:t>-</w:t>
      </w:r>
      <w:r w:rsidR="00AF0A8F" w:rsidRPr="000A07BB">
        <w:rPr>
          <w:rFonts w:ascii="Arial" w:hAnsi="Arial" w:cs="Arial"/>
          <w:b/>
          <w:sz w:val="18"/>
          <w:szCs w:val="18"/>
          <w:lang w:eastAsia="zh-CN"/>
        </w:rPr>
        <w:t>12</w:t>
      </w:r>
      <w:r w:rsidRPr="000A07BB">
        <w:rPr>
          <w:rFonts w:ascii="Arial" w:hAnsi="Arial" w:cs="Arial"/>
          <w:b/>
          <w:sz w:val="18"/>
          <w:szCs w:val="18"/>
          <w:lang w:eastAsia="zh-CN"/>
        </w:rPr>
        <w:t>/202</w:t>
      </w:r>
      <w:r w:rsidR="00A12C53" w:rsidRPr="000A07BB">
        <w:rPr>
          <w:rFonts w:ascii="Arial" w:hAnsi="Arial" w:cs="Arial"/>
          <w:b/>
          <w:sz w:val="18"/>
          <w:szCs w:val="18"/>
          <w:lang w:eastAsia="zh-CN"/>
        </w:rPr>
        <w:t>5</w:t>
      </w:r>
      <w:r w:rsidRPr="000A07BB">
        <w:rPr>
          <w:rFonts w:ascii="Arial" w:hAnsi="Arial" w:cs="Arial"/>
          <w:b/>
          <w:sz w:val="18"/>
          <w:szCs w:val="18"/>
          <w:lang w:eastAsia="zh-CN"/>
        </w:rPr>
        <w:t xml:space="preserve"> </w:t>
      </w:r>
    </w:p>
    <w:p w14:paraId="28A42EB2" w14:textId="02BFCAD6" w:rsidR="00DE1AB4" w:rsidRDefault="00DE1AB4" w:rsidP="00DE1AB4">
      <w:pPr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0A07BB">
        <w:rPr>
          <w:rFonts w:ascii="Arial" w:eastAsia="Times New Roman" w:hAnsi="Arial" w:cs="Arial"/>
          <w:sz w:val="18"/>
          <w:szCs w:val="18"/>
          <w:lang w:eastAsia="pl-PL"/>
        </w:rPr>
        <w:t xml:space="preserve">Załącznik nr </w:t>
      </w:r>
      <w:r w:rsidR="00F643D4">
        <w:rPr>
          <w:rFonts w:ascii="Arial" w:eastAsia="Times New Roman" w:hAnsi="Arial" w:cs="Arial"/>
          <w:sz w:val="18"/>
          <w:szCs w:val="18"/>
          <w:lang w:eastAsia="pl-PL"/>
        </w:rPr>
        <w:t>8</w:t>
      </w:r>
      <w:r w:rsidRPr="000A07BB">
        <w:rPr>
          <w:rFonts w:ascii="Arial" w:eastAsia="Times New Roman" w:hAnsi="Arial" w:cs="Arial"/>
          <w:sz w:val="18"/>
          <w:szCs w:val="18"/>
          <w:lang w:eastAsia="pl-PL"/>
        </w:rPr>
        <w:t xml:space="preserve"> do SWZ</w:t>
      </w:r>
    </w:p>
    <w:p w14:paraId="7E25A617" w14:textId="77777777" w:rsidR="00F643D4" w:rsidRDefault="00F643D4" w:rsidP="00DE1AB4">
      <w:pPr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0FCECF2" w14:textId="77777777" w:rsidR="00F643D4" w:rsidRPr="00F643D4" w:rsidRDefault="00F643D4" w:rsidP="00F643D4">
      <w:pPr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E6A8AE4" w14:textId="77777777" w:rsidR="00F643D4" w:rsidRPr="00F643D4" w:rsidRDefault="00F643D4" w:rsidP="00F643D4">
      <w:pPr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85F3701" w14:textId="10688C1F" w:rsidR="00F643D4" w:rsidRDefault="00F643D4" w:rsidP="00F643D4">
      <w:pPr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F643D4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ZOBOWIĄZANIE INNEGO PODMIOTU DO ODDANIA </w:t>
      </w:r>
      <w:r w:rsidRPr="00F643D4">
        <w:rPr>
          <w:rFonts w:ascii="Arial" w:eastAsia="Times New Roman" w:hAnsi="Arial" w:cs="Arial"/>
          <w:b/>
          <w:sz w:val="18"/>
          <w:szCs w:val="18"/>
          <w:lang w:eastAsia="pl-PL"/>
        </w:rPr>
        <w:br/>
        <w:t xml:space="preserve">DO DYSPOZYCJI WYKONAWCY NIEZBĘDNYCH ZASOBÓW </w:t>
      </w:r>
      <w:r w:rsidRPr="00F643D4">
        <w:rPr>
          <w:rFonts w:ascii="Arial" w:eastAsia="Times New Roman" w:hAnsi="Arial" w:cs="Arial"/>
          <w:b/>
          <w:sz w:val="18"/>
          <w:szCs w:val="18"/>
          <w:lang w:eastAsia="pl-PL"/>
        </w:rPr>
        <w:br/>
        <w:t>NA POTRZEBY REALIZACJI ZAMÓWIENIA:</w:t>
      </w:r>
    </w:p>
    <w:p w14:paraId="61185BDC" w14:textId="77777777" w:rsidR="00F643D4" w:rsidRPr="00F643D4" w:rsidRDefault="00F643D4" w:rsidP="00F643D4">
      <w:pPr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7CDE3AD" w14:textId="15D42920" w:rsidR="00F643D4" w:rsidRPr="00F643D4" w:rsidRDefault="00F643D4" w:rsidP="00F643D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643D4">
        <w:rPr>
          <w:rFonts w:ascii="Arial" w:eastAsia="Times New Roman" w:hAnsi="Arial" w:cs="Arial"/>
          <w:b/>
          <w:sz w:val="20"/>
          <w:szCs w:val="20"/>
          <w:lang w:eastAsia="pl-PL"/>
        </w:rPr>
        <w:t>Dostawa, montaż i ustawienie fabrycznie nowych mebli na wyposażenie</w:t>
      </w:r>
    </w:p>
    <w:p w14:paraId="1134E76C" w14:textId="073A7C62" w:rsidR="00F643D4" w:rsidRPr="00F643D4" w:rsidRDefault="00F643D4" w:rsidP="00F643D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643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Domu Studenckiego nr </w:t>
      </w:r>
      <w:r w:rsidRPr="00F643D4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F643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Politechniki Lubelskiej</w:t>
      </w:r>
    </w:p>
    <w:p w14:paraId="285AC6E3" w14:textId="77777777" w:rsidR="00F643D4" w:rsidRPr="00F643D4" w:rsidRDefault="00F643D4" w:rsidP="00F643D4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6FFF5A2" w14:textId="77777777" w:rsidR="00F643D4" w:rsidRPr="00F643D4" w:rsidRDefault="00F643D4" w:rsidP="00F643D4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CDED000" w14:textId="1A0DAA33" w:rsidR="00F643D4" w:rsidRPr="00F643D4" w:rsidRDefault="00F643D4" w:rsidP="00F643D4">
      <w:pPr>
        <w:jc w:val="both"/>
        <w:rPr>
          <w:rFonts w:ascii="Arial" w:hAnsi="Arial" w:cs="Arial"/>
          <w:b/>
          <w:sz w:val="20"/>
          <w:szCs w:val="20"/>
        </w:rPr>
      </w:pPr>
      <w:r w:rsidRPr="00F643D4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……………………………………………………………………………………………………………………………….…………</w:t>
      </w:r>
    </w:p>
    <w:p w14:paraId="6ADE7C58" w14:textId="77777777" w:rsidR="00F643D4" w:rsidRPr="00F643D4" w:rsidRDefault="00F643D4" w:rsidP="00F643D4">
      <w:pPr>
        <w:jc w:val="both"/>
        <w:rPr>
          <w:rFonts w:ascii="Arial" w:hAnsi="Arial" w:cs="Arial"/>
          <w:b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(nazwa podmiotu)</w:t>
      </w:r>
    </w:p>
    <w:p w14:paraId="02F28CC1" w14:textId="77777777" w:rsidR="00F643D4" w:rsidRPr="00F643D4" w:rsidRDefault="00F643D4" w:rsidP="00F643D4">
      <w:pPr>
        <w:jc w:val="both"/>
        <w:rPr>
          <w:rFonts w:ascii="Arial" w:hAnsi="Arial" w:cs="Arial"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(adres)</w:t>
      </w:r>
    </w:p>
    <w:p w14:paraId="2E0E86D4" w14:textId="77777777" w:rsidR="00F643D4" w:rsidRPr="00F643D4" w:rsidRDefault="00F643D4" w:rsidP="00F643D4">
      <w:pPr>
        <w:jc w:val="both"/>
        <w:rPr>
          <w:rFonts w:ascii="Arial" w:hAnsi="Arial" w:cs="Arial"/>
          <w:sz w:val="20"/>
          <w:szCs w:val="20"/>
        </w:rPr>
      </w:pPr>
    </w:p>
    <w:p w14:paraId="7E574E21" w14:textId="58193552" w:rsidR="00F643D4" w:rsidRPr="00F643D4" w:rsidRDefault="00F643D4" w:rsidP="00F643D4">
      <w:pPr>
        <w:jc w:val="both"/>
        <w:rPr>
          <w:rFonts w:ascii="Arial" w:hAnsi="Arial" w:cs="Arial"/>
          <w:b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oświadczam, że Wykonawca</w:t>
      </w:r>
      <w:r w:rsidRPr="00F643D4">
        <w:rPr>
          <w:rFonts w:ascii="Arial" w:hAnsi="Arial" w:cs="Arial"/>
          <w:b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b/>
          <w:sz w:val="20"/>
          <w:szCs w:val="20"/>
        </w:rPr>
        <w:t>…………………………….</w:t>
      </w:r>
    </w:p>
    <w:p w14:paraId="765D3408" w14:textId="77777777" w:rsidR="00F643D4" w:rsidRPr="00F643D4" w:rsidRDefault="00F643D4" w:rsidP="00F643D4">
      <w:pPr>
        <w:ind w:left="4920"/>
        <w:jc w:val="both"/>
        <w:rPr>
          <w:rFonts w:ascii="Arial" w:hAnsi="Arial" w:cs="Arial"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(nazwa i adres wykonawcy)</w:t>
      </w:r>
    </w:p>
    <w:p w14:paraId="70A21469" w14:textId="77777777" w:rsidR="00F643D4" w:rsidRPr="00F643D4" w:rsidRDefault="00F643D4" w:rsidP="00F643D4">
      <w:pPr>
        <w:ind w:left="4920"/>
        <w:jc w:val="both"/>
        <w:rPr>
          <w:rFonts w:ascii="Arial" w:hAnsi="Arial" w:cs="Arial"/>
          <w:sz w:val="20"/>
          <w:szCs w:val="20"/>
        </w:rPr>
      </w:pPr>
    </w:p>
    <w:p w14:paraId="14F5E394" w14:textId="1EE1A21B" w:rsidR="00F643D4" w:rsidRPr="00F643D4" w:rsidRDefault="00F643D4" w:rsidP="00F643D4">
      <w:pPr>
        <w:jc w:val="both"/>
        <w:rPr>
          <w:rFonts w:ascii="Arial" w:hAnsi="Arial" w:cs="Arial"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może polegać na. …………………………………………………………</w:t>
      </w:r>
      <w:r w:rsidRPr="00F643D4">
        <w:rPr>
          <w:rFonts w:ascii="Arial" w:hAnsi="Arial" w:cs="Arial"/>
          <w:sz w:val="20"/>
          <w:szCs w:val="20"/>
        </w:rPr>
        <w:t>………………………………..</w:t>
      </w:r>
      <w:r w:rsidRPr="00F643D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…………………….</w:t>
      </w:r>
      <w:r w:rsidRPr="00F643D4">
        <w:rPr>
          <w:rFonts w:ascii="Arial" w:hAnsi="Arial" w:cs="Arial"/>
          <w:sz w:val="20"/>
          <w:szCs w:val="20"/>
        </w:rPr>
        <w:t xml:space="preserve"> </w:t>
      </w:r>
    </w:p>
    <w:p w14:paraId="2CE061A3" w14:textId="77777777" w:rsidR="00F643D4" w:rsidRDefault="00F643D4" w:rsidP="00F643D4">
      <w:pPr>
        <w:ind w:right="-143"/>
        <w:jc w:val="both"/>
        <w:rPr>
          <w:rFonts w:ascii="Arial" w:hAnsi="Arial" w:cs="Arial"/>
          <w:sz w:val="20"/>
          <w:szCs w:val="20"/>
        </w:rPr>
      </w:pPr>
    </w:p>
    <w:p w14:paraId="411B33B5" w14:textId="77777777" w:rsidR="00F643D4" w:rsidRDefault="00F643D4" w:rsidP="00F643D4">
      <w:pPr>
        <w:ind w:right="-143"/>
        <w:jc w:val="both"/>
        <w:rPr>
          <w:rFonts w:ascii="Arial" w:hAnsi="Arial" w:cs="Arial"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Zakres dostępnych wykonawcy zasobów innego podmiotu:</w:t>
      </w:r>
    </w:p>
    <w:p w14:paraId="6069E15D" w14:textId="317E797C" w:rsidR="00F643D4" w:rsidRPr="00F643D4" w:rsidRDefault="00F643D4" w:rsidP="00F643D4">
      <w:pPr>
        <w:ind w:right="-1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643D4">
        <w:rPr>
          <w:rFonts w:ascii="Arial" w:hAnsi="Arial" w:cs="Arial"/>
          <w:sz w:val="20"/>
          <w:szCs w:val="20"/>
        </w:rPr>
        <w:t>………………</w:t>
      </w:r>
      <w:r w:rsidRPr="00F643D4">
        <w:rPr>
          <w:rFonts w:ascii="Arial" w:hAnsi="Arial" w:cs="Arial"/>
          <w:sz w:val="20"/>
          <w:szCs w:val="20"/>
        </w:rPr>
        <w:t>…………………………….…..</w:t>
      </w:r>
      <w:r w:rsidRPr="00F643D4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……………………………….</w:t>
      </w:r>
      <w:r w:rsidRPr="00F643D4">
        <w:rPr>
          <w:rFonts w:ascii="Arial" w:hAnsi="Arial" w:cs="Arial"/>
          <w:sz w:val="20"/>
          <w:szCs w:val="20"/>
        </w:rPr>
        <w:t>……..……………….</w:t>
      </w:r>
    </w:p>
    <w:p w14:paraId="58F7A8F1" w14:textId="5114AC77" w:rsidR="00F643D4" w:rsidRPr="00F643D4" w:rsidRDefault="00F643D4" w:rsidP="00F643D4">
      <w:pPr>
        <w:jc w:val="both"/>
        <w:rPr>
          <w:rFonts w:ascii="Arial" w:hAnsi="Arial" w:cs="Arial"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……………………………………………………………………………………………………......……...</w:t>
      </w:r>
      <w:r w:rsidRPr="00F643D4">
        <w:rPr>
          <w:rFonts w:ascii="Arial" w:hAnsi="Arial" w:cs="Arial"/>
          <w:sz w:val="20"/>
          <w:szCs w:val="20"/>
        </w:rPr>
        <w:t>...................................</w:t>
      </w:r>
    </w:p>
    <w:p w14:paraId="3018FE91" w14:textId="21293616" w:rsidR="00F643D4" w:rsidRPr="00F643D4" w:rsidRDefault="00F643D4" w:rsidP="00F643D4">
      <w:pPr>
        <w:jc w:val="both"/>
        <w:rPr>
          <w:rFonts w:ascii="Arial" w:hAnsi="Arial" w:cs="Arial"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</w:t>
      </w:r>
      <w:r w:rsidRPr="00F643D4">
        <w:rPr>
          <w:rFonts w:ascii="Arial" w:hAnsi="Arial" w:cs="Arial"/>
          <w:sz w:val="20"/>
          <w:szCs w:val="20"/>
        </w:rPr>
        <w:t>....................................................</w:t>
      </w:r>
      <w:r w:rsidRPr="00F643D4">
        <w:rPr>
          <w:rFonts w:ascii="Arial" w:hAnsi="Arial" w:cs="Arial"/>
          <w:sz w:val="20"/>
          <w:szCs w:val="20"/>
        </w:rPr>
        <w:t>..............</w:t>
      </w:r>
    </w:p>
    <w:p w14:paraId="49EAD26C" w14:textId="5C076562" w:rsidR="00F643D4" w:rsidRPr="00F643D4" w:rsidRDefault="00F643D4" w:rsidP="00F643D4">
      <w:pPr>
        <w:jc w:val="both"/>
        <w:rPr>
          <w:rFonts w:ascii="Arial" w:hAnsi="Arial" w:cs="Arial"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Sposób wykorzystania zasobów innego podmiotu, przez wykonawcę, przy wykonywaniu zamówienia publicznego: ………………………………………………………</w:t>
      </w:r>
      <w:proofErr w:type="gramStart"/>
      <w:r w:rsidRPr="00F643D4">
        <w:rPr>
          <w:rFonts w:ascii="Arial" w:hAnsi="Arial" w:cs="Arial"/>
          <w:sz w:val="20"/>
          <w:szCs w:val="20"/>
        </w:rPr>
        <w:t>…….</w:t>
      </w:r>
      <w:proofErr w:type="gramEnd"/>
      <w:r w:rsidRPr="00F643D4">
        <w:rPr>
          <w:rFonts w:ascii="Arial" w:hAnsi="Arial" w:cs="Arial"/>
          <w:sz w:val="20"/>
          <w:szCs w:val="20"/>
        </w:rPr>
        <w:t>………..…………………………………………………………………..….......................................................................................................................................................................................</w:t>
      </w:r>
    </w:p>
    <w:p w14:paraId="50975997" w14:textId="22C94A8D" w:rsidR="00F643D4" w:rsidRPr="00F643D4" w:rsidRDefault="00F643D4" w:rsidP="00F643D4">
      <w:pPr>
        <w:jc w:val="both"/>
        <w:rPr>
          <w:rFonts w:ascii="Arial" w:hAnsi="Arial" w:cs="Arial"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</w:t>
      </w:r>
    </w:p>
    <w:p w14:paraId="226ACB17" w14:textId="77777777" w:rsidR="00F643D4" w:rsidRDefault="00F643D4" w:rsidP="00F643D4">
      <w:pPr>
        <w:jc w:val="both"/>
        <w:rPr>
          <w:rFonts w:ascii="Arial" w:hAnsi="Arial" w:cs="Arial"/>
          <w:sz w:val="20"/>
          <w:szCs w:val="20"/>
        </w:rPr>
      </w:pPr>
    </w:p>
    <w:p w14:paraId="5954E652" w14:textId="1F3DD6EB" w:rsidR="00F643D4" w:rsidRPr="00F643D4" w:rsidRDefault="00F643D4" w:rsidP="00F643D4">
      <w:pPr>
        <w:jc w:val="both"/>
        <w:rPr>
          <w:rFonts w:ascii="Arial" w:hAnsi="Arial" w:cs="Arial"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Zakres i okres udziału innego podmiotu przy wykonywaniu zamówienia publicznego: …………………</w:t>
      </w:r>
      <w:proofErr w:type="gramStart"/>
      <w:r w:rsidRPr="00F643D4">
        <w:rPr>
          <w:rFonts w:ascii="Arial" w:hAnsi="Arial" w:cs="Arial"/>
          <w:sz w:val="20"/>
          <w:szCs w:val="20"/>
        </w:rPr>
        <w:t>…….</w:t>
      </w:r>
      <w:proofErr w:type="gramEnd"/>
      <w:r w:rsidRPr="00F643D4">
        <w:rPr>
          <w:rFonts w:ascii="Arial" w:hAnsi="Arial" w:cs="Arial"/>
          <w:sz w:val="20"/>
          <w:szCs w:val="20"/>
        </w:rPr>
        <w:t>.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914CA48" w14:textId="10423CA8" w:rsidR="00F643D4" w:rsidRPr="00F643D4" w:rsidRDefault="00F643D4" w:rsidP="00F643D4">
      <w:pPr>
        <w:jc w:val="both"/>
        <w:rPr>
          <w:rFonts w:ascii="Arial" w:hAnsi="Arial" w:cs="Arial"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 xml:space="preserve">Określenie czy podmiot, na zdolnościach którego wykonawca polega, zrealizuje usługi, których wskazane zdolności </w:t>
      </w:r>
      <w:proofErr w:type="gramStart"/>
      <w:r w:rsidRPr="00F643D4">
        <w:rPr>
          <w:rFonts w:ascii="Arial" w:hAnsi="Arial" w:cs="Arial"/>
          <w:sz w:val="20"/>
          <w:szCs w:val="20"/>
        </w:rPr>
        <w:t>dotyczą:…</w:t>
      </w:r>
      <w:proofErr w:type="gramEnd"/>
      <w:r w:rsidRPr="00F643D4">
        <w:rPr>
          <w:rFonts w:ascii="Arial" w:hAnsi="Arial" w:cs="Arial"/>
          <w:sz w:val="20"/>
          <w:szCs w:val="20"/>
        </w:rPr>
        <w:t>…………………….…….....................................................................................................................................</w:t>
      </w:r>
    </w:p>
    <w:p w14:paraId="1DA0F49D" w14:textId="581DAE3B" w:rsidR="00F643D4" w:rsidRPr="00F643D4" w:rsidRDefault="00F643D4" w:rsidP="00F643D4">
      <w:pPr>
        <w:jc w:val="both"/>
        <w:rPr>
          <w:rFonts w:ascii="Arial" w:hAnsi="Arial" w:cs="Arial"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CE7C6F" w14:textId="77777777" w:rsidR="00F643D4" w:rsidRDefault="00F643D4" w:rsidP="00F643D4">
      <w:pPr>
        <w:tabs>
          <w:tab w:val="right" w:pos="1046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AA9CC52" w14:textId="77777777" w:rsidR="00F643D4" w:rsidRDefault="00F643D4" w:rsidP="00F643D4">
      <w:pPr>
        <w:tabs>
          <w:tab w:val="right" w:pos="1046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D4F750" w14:textId="50885ECD" w:rsidR="00F643D4" w:rsidRPr="00F643D4" w:rsidRDefault="00F643D4" w:rsidP="00F643D4">
      <w:pPr>
        <w:tabs>
          <w:tab w:val="right" w:pos="1046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Jednocześnie zobowiązuję się do oddania wykonawcy do dyspozycji niezbędnych zasobów na potrzeby realizacji zamówienia.</w:t>
      </w:r>
      <w:r w:rsidRPr="00F643D4">
        <w:rPr>
          <w:rFonts w:ascii="Arial" w:hAnsi="Arial" w:cs="Arial"/>
          <w:sz w:val="20"/>
          <w:szCs w:val="20"/>
        </w:rPr>
        <w:tab/>
      </w:r>
    </w:p>
    <w:p w14:paraId="66BB00CC" w14:textId="77777777" w:rsidR="00F643D4" w:rsidRPr="00F643D4" w:rsidRDefault="00F643D4" w:rsidP="00F643D4">
      <w:pPr>
        <w:tabs>
          <w:tab w:val="right" w:pos="1046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7D3AB1A" w14:textId="77777777" w:rsidR="00F643D4" w:rsidRPr="00F643D4" w:rsidRDefault="00F643D4" w:rsidP="00F643D4">
      <w:pPr>
        <w:tabs>
          <w:tab w:val="right" w:pos="1046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AAC7BC4" w14:textId="77777777" w:rsidR="00F643D4" w:rsidRPr="00F643D4" w:rsidRDefault="00F643D4" w:rsidP="00F643D4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14CC19" w14:textId="7F102433" w:rsidR="00F643D4" w:rsidRPr="00F643D4" w:rsidRDefault="00F643D4" w:rsidP="00F643D4">
      <w:pPr>
        <w:spacing w:before="120" w:after="120" w:line="276" w:lineRule="auto"/>
        <w:ind w:left="5670"/>
        <w:jc w:val="center"/>
        <w:rPr>
          <w:rFonts w:ascii="Arial" w:hAnsi="Arial" w:cs="Arial"/>
          <w:sz w:val="20"/>
          <w:szCs w:val="20"/>
        </w:rPr>
      </w:pPr>
      <w:r w:rsidRPr="00F643D4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6AFD82F5" w14:textId="77777777" w:rsidR="00F643D4" w:rsidRPr="00F643D4" w:rsidRDefault="00F643D4" w:rsidP="00F643D4">
      <w:pPr>
        <w:spacing w:line="276" w:lineRule="auto"/>
        <w:ind w:left="5670"/>
        <w:jc w:val="center"/>
        <w:rPr>
          <w:rFonts w:ascii="Arial" w:hAnsi="Arial" w:cs="Arial"/>
          <w:i/>
          <w:sz w:val="20"/>
          <w:szCs w:val="20"/>
        </w:rPr>
      </w:pPr>
      <w:r w:rsidRPr="00F643D4">
        <w:rPr>
          <w:rFonts w:ascii="Arial" w:hAnsi="Arial" w:cs="Arial"/>
          <w:i/>
          <w:sz w:val="20"/>
          <w:szCs w:val="20"/>
        </w:rPr>
        <w:t xml:space="preserve">Kwalifikowany podpis elektroniczny złożony </w:t>
      </w:r>
    </w:p>
    <w:p w14:paraId="36E68FE8" w14:textId="66D3EB7A" w:rsidR="00F643D4" w:rsidRPr="00F643D4" w:rsidRDefault="00F643D4" w:rsidP="00F643D4">
      <w:pPr>
        <w:spacing w:line="276" w:lineRule="auto"/>
        <w:ind w:left="5670"/>
        <w:jc w:val="center"/>
        <w:rPr>
          <w:rFonts w:ascii="Arial" w:hAnsi="Arial" w:cs="Arial"/>
          <w:i/>
          <w:sz w:val="20"/>
          <w:szCs w:val="20"/>
        </w:rPr>
      </w:pPr>
      <w:r w:rsidRPr="00F643D4">
        <w:rPr>
          <w:rFonts w:ascii="Arial" w:hAnsi="Arial" w:cs="Arial"/>
          <w:i/>
          <w:sz w:val="20"/>
          <w:szCs w:val="20"/>
        </w:rPr>
        <w:t xml:space="preserve"> przez osobę(osoby) uprawnioną(-e)</w:t>
      </w:r>
    </w:p>
    <w:p w14:paraId="462B934B" w14:textId="77777777" w:rsidR="00F643D4" w:rsidRPr="00F643D4" w:rsidRDefault="00F643D4" w:rsidP="00F643D4">
      <w:pPr>
        <w:spacing w:line="276" w:lineRule="auto"/>
        <w:ind w:left="5670"/>
        <w:jc w:val="center"/>
        <w:rPr>
          <w:rFonts w:ascii="Arial" w:hAnsi="Arial" w:cs="Arial"/>
          <w:i/>
          <w:sz w:val="20"/>
          <w:szCs w:val="20"/>
        </w:rPr>
      </w:pPr>
    </w:p>
    <w:p w14:paraId="10BE8030" w14:textId="77777777" w:rsidR="00F643D4" w:rsidRPr="00F643D4" w:rsidRDefault="00F643D4" w:rsidP="00F643D4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F643D4">
        <w:rPr>
          <w:rFonts w:ascii="Arial" w:hAnsi="Arial" w:cs="Arial"/>
          <w:b/>
          <w:i/>
          <w:sz w:val="18"/>
          <w:szCs w:val="18"/>
        </w:rPr>
        <w:t>Druk wielokrotnego wykorzystania – należy wypełnić odrębnie dla różnych podmiotów oddających swoje zasoby do dyspozycji wykonawcy.</w:t>
      </w:r>
    </w:p>
    <w:p w14:paraId="7748600A" w14:textId="77777777" w:rsidR="00F643D4" w:rsidRPr="00F643D4" w:rsidRDefault="00F643D4" w:rsidP="00F643D4">
      <w:pPr>
        <w:rPr>
          <w:rFonts w:ascii="Arial" w:hAnsi="Arial" w:cs="Arial"/>
          <w:sz w:val="20"/>
          <w:szCs w:val="20"/>
        </w:rPr>
      </w:pPr>
    </w:p>
    <w:p w14:paraId="079C1A60" w14:textId="77777777" w:rsidR="00F643D4" w:rsidRPr="00F643D4" w:rsidRDefault="00F643D4" w:rsidP="00F643D4">
      <w:pPr>
        <w:tabs>
          <w:tab w:val="right" w:pos="1046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AE7182" w14:textId="77777777" w:rsidR="00F643D4" w:rsidRPr="00DE1AB4" w:rsidRDefault="00F643D4" w:rsidP="00DE1AB4">
      <w:pPr>
        <w:jc w:val="right"/>
        <w:rPr>
          <w:rFonts w:ascii="Arial" w:eastAsia="Times New Roman" w:hAnsi="Arial" w:cs="Arial"/>
          <w:sz w:val="22"/>
          <w:szCs w:val="22"/>
          <w:lang w:eastAsia="pl-PL"/>
        </w:rPr>
      </w:pPr>
    </w:p>
    <w:sectPr w:rsidR="00F643D4" w:rsidRPr="00DE1AB4" w:rsidSect="00F643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CFE1E" w14:textId="77777777" w:rsidR="007668AA" w:rsidRDefault="007668AA" w:rsidP="0061788B">
      <w:r>
        <w:separator/>
      </w:r>
    </w:p>
  </w:endnote>
  <w:endnote w:type="continuationSeparator" w:id="0">
    <w:p w14:paraId="72EECDA3" w14:textId="77777777" w:rsidR="007668AA" w:rsidRDefault="007668AA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artoriusRotisMail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65C20" w14:textId="77777777" w:rsidR="00547C77" w:rsidRDefault="00547C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1B7CE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>-------------------------------------------------------------------------------------------------------------------------------------------------------</w:t>
    </w:r>
  </w:p>
  <w:p w14:paraId="2BA5389F" w14:textId="77777777" w:rsidR="0062122A" w:rsidRDefault="0062122A" w:rsidP="0061788B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7C79FCFB" w14:textId="1B79C20F" w:rsidR="0062122A" w:rsidRPr="00DE1AB4" w:rsidRDefault="0062122A" w:rsidP="0061788B">
    <w:pPr>
      <w:pStyle w:val="Stopka"/>
      <w:rPr>
        <w:rFonts w:ascii="Arial" w:hAnsi="Arial" w:cs="Times New Roman (Tekst podstawo"/>
        <w:sz w:val="18"/>
        <w:szCs w:val="14"/>
        <w:lang w:val="fr-CA"/>
      </w:rPr>
    </w:pPr>
    <w:proofErr w:type="gramStart"/>
    <w:r w:rsidRPr="00DE1AB4">
      <w:rPr>
        <w:rFonts w:ascii="Arial" w:hAnsi="Arial" w:cs="Times New Roman (Tekst podstawo"/>
        <w:sz w:val="18"/>
        <w:szCs w:val="14"/>
        <w:lang w:val="fr-CA"/>
      </w:rPr>
      <w:t>tel</w:t>
    </w:r>
    <w:proofErr w:type="gramEnd"/>
    <w:r w:rsidRPr="00DE1AB4">
      <w:rPr>
        <w:rFonts w:ascii="Arial" w:hAnsi="Arial" w:cs="Times New Roman (Tekst podstawo"/>
        <w:sz w:val="18"/>
        <w:szCs w:val="14"/>
        <w:lang w:val="fr-CA"/>
      </w:rPr>
      <w:t>.: +48 81 538 4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8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  <w:r w:rsidR="00547C77" w:rsidRPr="00DE1AB4">
      <w:rPr>
        <w:rFonts w:ascii="Arial" w:hAnsi="Arial" w:cs="Times New Roman (Tekst podstawo"/>
        <w:sz w:val="18"/>
        <w:szCs w:val="14"/>
        <w:lang w:val="fr-CA"/>
      </w:rPr>
      <w:t>3</w:t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9/538 46 32 • e-mail: </w:t>
    </w:r>
    <w:r>
      <w:fldChar w:fldCharType="begin"/>
    </w:r>
    <w:r w:rsidRPr="00F643D4">
      <w:rPr>
        <w:lang w:val="fr-CA"/>
      </w:rPr>
      <w:instrText>HYPERLINK "mailto:bzp@pollub.pl"</w:instrText>
    </w:r>
    <w:r>
      <w:fldChar w:fldCharType="separate"/>
    </w:r>
    <w:r w:rsidRPr="00DE1AB4">
      <w:rPr>
        <w:rStyle w:val="Hipercze"/>
        <w:rFonts w:ascii="Arial" w:hAnsi="Arial" w:cs="Times New Roman (Tekst podstawo"/>
        <w:sz w:val="18"/>
        <w:szCs w:val="14"/>
        <w:lang w:val="fr-CA"/>
      </w:rPr>
      <w:t>bzp@pollub.pl</w:t>
    </w:r>
    <w:r>
      <w:fldChar w:fldCharType="end"/>
    </w:r>
    <w:r w:rsidRPr="00DE1AB4">
      <w:rPr>
        <w:rFonts w:ascii="Arial" w:hAnsi="Arial" w:cs="Times New Roman (Tekst podstawo"/>
        <w:sz w:val="18"/>
        <w:szCs w:val="14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B8D7D" w14:textId="77777777" w:rsidR="00547C77" w:rsidRDefault="00547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EDC87" w14:textId="77777777" w:rsidR="007668AA" w:rsidRDefault="007668AA" w:rsidP="0061788B">
      <w:r>
        <w:separator/>
      </w:r>
    </w:p>
  </w:footnote>
  <w:footnote w:type="continuationSeparator" w:id="0">
    <w:p w14:paraId="443B79CE" w14:textId="77777777" w:rsidR="007668AA" w:rsidRDefault="007668AA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295E5" w14:textId="77777777" w:rsidR="00547C77" w:rsidRDefault="00547C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D190" w14:textId="77777777" w:rsidR="0062122A" w:rsidRDefault="0062122A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7398803C" wp14:editId="3C7C61C0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F3C90" w14:textId="77777777" w:rsidR="00547C77" w:rsidRDefault="00547C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CD6921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912771270" o:spid="_x0000_i1025" type="#_x0000_t75" style="width:20.25pt;height:13.5pt;visibility:visible;mso-wrap-style:square">
            <v:imagedata r:id="rId1" o:title=""/>
          </v:shape>
        </w:pict>
      </mc:Choice>
      <mc:Fallback>
        <w:drawing>
          <wp:inline distT="0" distB="0" distL="0" distR="0" wp14:anchorId="41D41B4F" wp14:editId="01286C70">
            <wp:extent cx="257175" cy="171450"/>
            <wp:effectExtent l="0" t="0" r="0" b="0"/>
            <wp:docPr id="912771270" name="Obraz 912771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8AE4D02E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0F74194E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A"/>
    <w:multiLevelType w:val="singleLevel"/>
    <w:tmpl w:val="C0946D7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-1080"/>
        </w:tabs>
        <w:ind w:left="3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485E9D16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Calibri" w:hint="default"/>
        <w:sz w:val="20"/>
        <w:szCs w:val="20"/>
      </w:rPr>
    </w:lvl>
  </w:abstractNum>
  <w:abstractNum w:abstractNumId="9" w15:restartNumberingAfterBreak="0">
    <w:nsid w:val="009163AE"/>
    <w:multiLevelType w:val="hybridMultilevel"/>
    <w:tmpl w:val="2BFA7576"/>
    <w:lvl w:ilvl="0" w:tplc="96D84426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23B3804"/>
    <w:multiLevelType w:val="hybridMultilevel"/>
    <w:tmpl w:val="A9081B8C"/>
    <w:name w:val="WW8Num202222"/>
    <w:lvl w:ilvl="0" w:tplc="25D26CB0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394030A"/>
    <w:multiLevelType w:val="hybridMultilevel"/>
    <w:tmpl w:val="928CA326"/>
    <w:lvl w:ilvl="0" w:tplc="57E2EF1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3E21A45"/>
    <w:multiLevelType w:val="hybridMultilevel"/>
    <w:tmpl w:val="9F306570"/>
    <w:lvl w:ilvl="0" w:tplc="D6F03E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314C5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571726D"/>
    <w:multiLevelType w:val="hybridMultilevel"/>
    <w:tmpl w:val="3AA4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EB2948"/>
    <w:multiLevelType w:val="hybridMultilevel"/>
    <w:tmpl w:val="C0E4A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F4837"/>
    <w:multiLevelType w:val="hybridMultilevel"/>
    <w:tmpl w:val="619E7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27971BD"/>
    <w:multiLevelType w:val="hybridMultilevel"/>
    <w:tmpl w:val="FFFFFFFF"/>
    <w:lvl w:ilvl="0" w:tplc="1BA4E0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4D44436"/>
    <w:multiLevelType w:val="multilevel"/>
    <w:tmpl w:val="27E2946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21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FF70D1"/>
    <w:multiLevelType w:val="hybridMultilevel"/>
    <w:tmpl w:val="A67C5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C930C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D015A5F"/>
    <w:multiLevelType w:val="hybridMultilevel"/>
    <w:tmpl w:val="286AE4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F408728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06B306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4772C3"/>
    <w:multiLevelType w:val="hybridMultilevel"/>
    <w:tmpl w:val="FFDC21E0"/>
    <w:lvl w:ilvl="0" w:tplc="D0284338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pStyle w:val="Nagwek2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pStyle w:val="Nagwek5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35E0928"/>
    <w:multiLevelType w:val="hybridMultilevel"/>
    <w:tmpl w:val="607040DC"/>
    <w:lvl w:ilvl="0" w:tplc="BE787B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6D4D4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402661"/>
    <w:multiLevelType w:val="hybridMultilevel"/>
    <w:tmpl w:val="1568A7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E8726B7"/>
    <w:multiLevelType w:val="hybridMultilevel"/>
    <w:tmpl w:val="D9F2D730"/>
    <w:lvl w:ilvl="0" w:tplc="C7129B1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A02F4F"/>
    <w:multiLevelType w:val="hybridMultilevel"/>
    <w:tmpl w:val="FFFFFFFF"/>
    <w:lvl w:ilvl="0" w:tplc="7C4A92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3B47EF"/>
    <w:multiLevelType w:val="hybridMultilevel"/>
    <w:tmpl w:val="CF56C2FE"/>
    <w:lvl w:ilvl="0" w:tplc="E91A0F3A">
      <w:start w:val="1"/>
      <w:numFmt w:val="bullet"/>
      <w:lvlText w:val="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676B9D"/>
    <w:multiLevelType w:val="multilevel"/>
    <w:tmpl w:val="E222EF84"/>
    <w:lvl w:ilvl="0">
      <w:start w:val="1"/>
      <w:numFmt w:val="upperRoman"/>
      <w:lvlText w:val="%1."/>
      <w:lvlJc w:val="left"/>
      <w:rPr>
        <w:rFonts w:ascii="Calibri" w:eastAsia="Calibri" w:hAnsi="Calibri" w:cs="Calibri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B2C5330"/>
    <w:multiLevelType w:val="hybridMultilevel"/>
    <w:tmpl w:val="FFFFFFFF"/>
    <w:lvl w:ilvl="0" w:tplc="B6020FB6">
      <w:start w:val="1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3DEF4813"/>
    <w:multiLevelType w:val="hybridMultilevel"/>
    <w:tmpl w:val="7FC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B24657"/>
    <w:multiLevelType w:val="multilevel"/>
    <w:tmpl w:val="679C2F7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40BE7773"/>
    <w:multiLevelType w:val="hybridMultilevel"/>
    <w:tmpl w:val="81FC4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629D1"/>
    <w:multiLevelType w:val="hybridMultilevel"/>
    <w:tmpl w:val="3DC2B0FC"/>
    <w:lvl w:ilvl="0" w:tplc="3C62CA88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835027"/>
    <w:multiLevelType w:val="multilevel"/>
    <w:tmpl w:val="739C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C416AE"/>
    <w:multiLevelType w:val="hybridMultilevel"/>
    <w:tmpl w:val="CB168500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99D2CCD"/>
    <w:multiLevelType w:val="hybridMultilevel"/>
    <w:tmpl w:val="D6BC9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EB558F"/>
    <w:multiLevelType w:val="hybridMultilevel"/>
    <w:tmpl w:val="3EEAE81C"/>
    <w:lvl w:ilvl="0" w:tplc="19646E1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EF2314E"/>
    <w:multiLevelType w:val="hybridMultilevel"/>
    <w:tmpl w:val="597680E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610D680A"/>
    <w:multiLevelType w:val="hybridMultilevel"/>
    <w:tmpl w:val="BC1857C0"/>
    <w:lvl w:ilvl="0" w:tplc="F06A99F8">
      <w:start w:val="1"/>
      <w:numFmt w:val="decimal"/>
      <w:lvlText w:val="%1."/>
      <w:lvlJc w:val="left"/>
      <w:pPr>
        <w:ind w:left="720" w:hanging="360"/>
      </w:pPr>
      <w:rPr>
        <w:rFonts w:ascii="Cambria" w:eastAsia="Noto Sans CJK SC" w:hAnsi="Cambria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434D8A"/>
    <w:multiLevelType w:val="multilevel"/>
    <w:tmpl w:val="670A4E18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-568"/>
        </w:tabs>
        <w:ind w:left="3032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-568"/>
        </w:tabs>
        <w:ind w:left="3752" w:hanging="180"/>
      </w:pPr>
    </w:lvl>
    <w:lvl w:ilvl="3">
      <w:start w:val="1"/>
      <w:numFmt w:val="decimal"/>
      <w:lvlText w:val="%4."/>
      <w:lvlJc w:val="left"/>
      <w:pPr>
        <w:tabs>
          <w:tab w:val="num" w:pos="-568"/>
        </w:tabs>
        <w:ind w:left="447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-568"/>
        </w:tabs>
        <w:ind w:left="5192" w:hanging="360"/>
      </w:pPr>
    </w:lvl>
    <w:lvl w:ilvl="5">
      <w:start w:val="1"/>
      <w:numFmt w:val="lowerRoman"/>
      <w:lvlText w:val="%6."/>
      <w:lvlJc w:val="right"/>
      <w:pPr>
        <w:tabs>
          <w:tab w:val="num" w:pos="-568"/>
        </w:tabs>
        <w:ind w:left="5912" w:hanging="180"/>
      </w:pPr>
    </w:lvl>
    <w:lvl w:ilvl="6">
      <w:start w:val="1"/>
      <w:numFmt w:val="decimal"/>
      <w:lvlText w:val="%7."/>
      <w:lvlJc w:val="left"/>
      <w:pPr>
        <w:tabs>
          <w:tab w:val="num" w:pos="-568"/>
        </w:tabs>
        <w:ind w:left="6632" w:hanging="360"/>
      </w:pPr>
    </w:lvl>
    <w:lvl w:ilvl="7">
      <w:start w:val="1"/>
      <w:numFmt w:val="lowerLetter"/>
      <w:lvlText w:val="%8."/>
      <w:lvlJc w:val="left"/>
      <w:pPr>
        <w:tabs>
          <w:tab w:val="num" w:pos="-568"/>
        </w:tabs>
        <w:ind w:left="7352" w:hanging="360"/>
      </w:pPr>
    </w:lvl>
    <w:lvl w:ilvl="8">
      <w:start w:val="1"/>
      <w:numFmt w:val="lowerRoman"/>
      <w:lvlText w:val="%9."/>
      <w:lvlJc w:val="right"/>
      <w:pPr>
        <w:tabs>
          <w:tab w:val="num" w:pos="-568"/>
        </w:tabs>
        <w:ind w:left="8072" w:hanging="180"/>
      </w:pPr>
    </w:lvl>
  </w:abstractNum>
  <w:abstractNum w:abstractNumId="46" w15:restartNumberingAfterBreak="0">
    <w:nsid w:val="78FB02C6"/>
    <w:multiLevelType w:val="hybridMultilevel"/>
    <w:tmpl w:val="10C48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946E3"/>
    <w:multiLevelType w:val="hybridMultilevel"/>
    <w:tmpl w:val="5B8A2E3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539323352">
    <w:abstractNumId w:val="25"/>
  </w:num>
  <w:num w:numId="2" w16cid:durableId="20973157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608614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1230530">
    <w:abstractNumId w:val="2"/>
  </w:num>
  <w:num w:numId="5" w16cid:durableId="17515813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841066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78557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4535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188090">
    <w:abstractNumId w:val="1"/>
    <w:lvlOverride w:ilvl="0">
      <w:startOverride w:val="1"/>
    </w:lvlOverride>
  </w:num>
  <w:num w:numId="10" w16cid:durableId="1478184114">
    <w:abstractNumId w:val="3"/>
    <w:lvlOverride w:ilvl="0">
      <w:startOverride w:val="1"/>
    </w:lvlOverride>
  </w:num>
  <w:num w:numId="11" w16cid:durableId="18582772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6685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41801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7487799">
    <w:abstractNumId w:val="8"/>
    <w:lvlOverride w:ilvl="0">
      <w:startOverride w:val="1"/>
    </w:lvlOverride>
  </w:num>
  <w:num w:numId="15" w16cid:durableId="992490817">
    <w:abstractNumId w:val="0"/>
    <w:lvlOverride w:ilvl="0">
      <w:startOverride w:val="1"/>
    </w:lvlOverride>
  </w:num>
  <w:num w:numId="16" w16cid:durableId="1075787777">
    <w:abstractNumId w:val="4"/>
    <w:lvlOverride w:ilvl="0">
      <w:startOverride w:val="1"/>
    </w:lvlOverride>
  </w:num>
  <w:num w:numId="17" w16cid:durableId="1116943089">
    <w:abstractNumId w:val="5"/>
    <w:lvlOverride w:ilvl="0">
      <w:startOverride w:val="1"/>
    </w:lvlOverride>
  </w:num>
  <w:num w:numId="18" w16cid:durableId="548035230">
    <w:abstractNumId w:val="6"/>
    <w:lvlOverride w:ilvl="0">
      <w:startOverride w:val="1"/>
    </w:lvlOverride>
  </w:num>
  <w:num w:numId="19" w16cid:durableId="1409229376">
    <w:abstractNumId w:val="24"/>
  </w:num>
  <w:num w:numId="20" w16cid:durableId="2088991688">
    <w:abstractNumId w:val="35"/>
  </w:num>
  <w:num w:numId="21" w16cid:durableId="1042787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46713538">
    <w:abstractNumId w:val="12"/>
  </w:num>
  <w:num w:numId="23" w16cid:durableId="133910731">
    <w:abstractNumId w:val="48"/>
  </w:num>
  <w:num w:numId="24" w16cid:durableId="9039485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7188237">
    <w:abstractNumId w:val="44"/>
  </w:num>
  <w:num w:numId="26" w16cid:durableId="720399409">
    <w:abstractNumId w:val="45"/>
  </w:num>
  <w:num w:numId="27" w16cid:durableId="1118184011">
    <w:abstractNumId w:val="37"/>
  </w:num>
  <w:num w:numId="28" w16cid:durableId="505554204">
    <w:abstractNumId w:val="42"/>
  </w:num>
  <w:num w:numId="29" w16cid:durableId="1226070434">
    <w:abstractNumId w:val="36"/>
  </w:num>
  <w:num w:numId="30" w16cid:durableId="1573347328">
    <w:abstractNumId w:val="20"/>
  </w:num>
  <w:num w:numId="31" w16cid:durableId="2002003044">
    <w:abstractNumId w:val="22"/>
  </w:num>
  <w:num w:numId="32" w16cid:durableId="1481845797">
    <w:abstractNumId w:val="10"/>
  </w:num>
  <w:num w:numId="33" w16cid:durableId="71242902">
    <w:abstractNumId w:val="18"/>
  </w:num>
  <w:num w:numId="34" w16cid:durableId="2122336781">
    <w:abstractNumId w:val="15"/>
  </w:num>
  <w:num w:numId="35" w16cid:durableId="1205294848">
    <w:abstractNumId w:val="34"/>
  </w:num>
  <w:num w:numId="36" w16cid:durableId="1649746585">
    <w:abstractNumId w:val="43"/>
  </w:num>
  <w:num w:numId="37" w16cid:durableId="1119108120">
    <w:abstractNumId w:val="46"/>
  </w:num>
  <w:num w:numId="38" w16cid:durableId="1960138305">
    <w:abstractNumId w:val="32"/>
  </w:num>
  <w:num w:numId="39" w16cid:durableId="1642614258">
    <w:abstractNumId w:val="26"/>
  </w:num>
  <w:num w:numId="40" w16cid:durableId="253637589">
    <w:abstractNumId w:val="14"/>
  </w:num>
  <w:num w:numId="41" w16cid:durableId="171457740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1538765">
    <w:abstractNumId w:val="41"/>
  </w:num>
  <w:num w:numId="43" w16cid:durableId="257639119">
    <w:abstractNumId w:val="30"/>
  </w:num>
  <w:num w:numId="44" w16cid:durableId="430054713">
    <w:abstractNumId w:val="19"/>
  </w:num>
  <w:num w:numId="45" w16cid:durableId="1229194929">
    <w:abstractNumId w:val="9"/>
  </w:num>
  <w:num w:numId="46" w16cid:durableId="1464426155">
    <w:abstractNumId w:val="23"/>
  </w:num>
  <w:num w:numId="47" w16cid:durableId="105390973">
    <w:abstractNumId w:val="13"/>
  </w:num>
  <w:num w:numId="48" w16cid:durableId="901408235">
    <w:abstractNumId w:val="33"/>
  </w:num>
  <w:num w:numId="49" w16cid:durableId="717124473">
    <w:abstractNumId w:val="29"/>
  </w:num>
  <w:num w:numId="50" w16cid:durableId="1543320877">
    <w:abstractNumId w:val="28"/>
  </w:num>
  <w:num w:numId="51" w16cid:durableId="596794230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26CEF"/>
    <w:rsid w:val="000856AF"/>
    <w:rsid w:val="000A07BB"/>
    <w:rsid w:val="000C2425"/>
    <w:rsid w:val="000F0553"/>
    <w:rsid w:val="00121F30"/>
    <w:rsid w:val="0012344A"/>
    <w:rsid w:val="00147FF1"/>
    <w:rsid w:val="0017696C"/>
    <w:rsid w:val="00194364"/>
    <w:rsid w:val="00194727"/>
    <w:rsid w:val="001E7AD4"/>
    <w:rsid w:val="00282100"/>
    <w:rsid w:val="002A6082"/>
    <w:rsid w:val="002D397A"/>
    <w:rsid w:val="003679C0"/>
    <w:rsid w:val="003A2914"/>
    <w:rsid w:val="003E719E"/>
    <w:rsid w:val="00406802"/>
    <w:rsid w:val="004B03ED"/>
    <w:rsid w:val="004C47C1"/>
    <w:rsid w:val="004E7FE1"/>
    <w:rsid w:val="0050627E"/>
    <w:rsid w:val="0053131B"/>
    <w:rsid w:val="00547C77"/>
    <w:rsid w:val="00560DA4"/>
    <w:rsid w:val="00563E74"/>
    <w:rsid w:val="0056745F"/>
    <w:rsid w:val="005A3709"/>
    <w:rsid w:val="005B6208"/>
    <w:rsid w:val="005C3795"/>
    <w:rsid w:val="0060432C"/>
    <w:rsid w:val="0061788B"/>
    <w:rsid w:val="0062122A"/>
    <w:rsid w:val="00655BE2"/>
    <w:rsid w:val="00661FA3"/>
    <w:rsid w:val="006E196F"/>
    <w:rsid w:val="006F46FA"/>
    <w:rsid w:val="00707267"/>
    <w:rsid w:val="00711DDD"/>
    <w:rsid w:val="00714068"/>
    <w:rsid w:val="0071681E"/>
    <w:rsid w:val="007668AA"/>
    <w:rsid w:val="00775996"/>
    <w:rsid w:val="0079073D"/>
    <w:rsid w:val="007C0136"/>
    <w:rsid w:val="007C4AE1"/>
    <w:rsid w:val="007F2BE8"/>
    <w:rsid w:val="00831BCE"/>
    <w:rsid w:val="00843569"/>
    <w:rsid w:val="00856551"/>
    <w:rsid w:val="00895238"/>
    <w:rsid w:val="00897068"/>
    <w:rsid w:val="008A3A99"/>
    <w:rsid w:val="008B10AE"/>
    <w:rsid w:val="008B2638"/>
    <w:rsid w:val="008D091C"/>
    <w:rsid w:val="008F3AEC"/>
    <w:rsid w:val="00901F17"/>
    <w:rsid w:val="0091020E"/>
    <w:rsid w:val="009257A0"/>
    <w:rsid w:val="00934F6D"/>
    <w:rsid w:val="00952385"/>
    <w:rsid w:val="009721C6"/>
    <w:rsid w:val="0099027A"/>
    <w:rsid w:val="00992E64"/>
    <w:rsid w:val="00996A5C"/>
    <w:rsid w:val="009B3E28"/>
    <w:rsid w:val="009D2358"/>
    <w:rsid w:val="009F4BE7"/>
    <w:rsid w:val="00A1263C"/>
    <w:rsid w:val="00A12C53"/>
    <w:rsid w:val="00A12F8C"/>
    <w:rsid w:val="00AB3FD8"/>
    <w:rsid w:val="00AF0A8F"/>
    <w:rsid w:val="00AF27D1"/>
    <w:rsid w:val="00B109B9"/>
    <w:rsid w:val="00B42487"/>
    <w:rsid w:val="00B73D56"/>
    <w:rsid w:val="00B92FE6"/>
    <w:rsid w:val="00BC23F2"/>
    <w:rsid w:val="00BC3C78"/>
    <w:rsid w:val="00C13715"/>
    <w:rsid w:val="00C70C75"/>
    <w:rsid w:val="00CE10A7"/>
    <w:rsid w:val="00CF3CB1"/>
    <w:rsid w:val="00D35381"/>
    <w:rsid w:val="00D413A4"/>
    <w:rsid w:val="00DC6281"/>
    <w:rsid w:val="00DD352D"/>
    <w:rsid w:val="00DD3DA1"/>
    <w:rsid w:val="00DE1AB4"/>
    <w:rsid w:val="00DF015F"/>
    <w:rsid w:val="00E0200E"/>
    <w:rsid w:val="00E60671"/>
    <w:rsid w:val="00E72455"/>
    <w:rsid w:val="00EA54E5"/>
    <w:rsid w:val="00EB51BE"/>
    <w:rsid w:val="00EC3463"/>
    <w:rsid w:val="00EF0A25"/>
    <w:rsid w:val="00F01F39"/>
    <w:rsid w:val="00F322FA"/>
    <w:rsid w:val="00F643D4"/>
    <w:rsid w:val="00F769DD"/>
    <w:rsid w:val="00F906C5"/>
    <w:rsid w:val="00F96279"/>
    <w:rsid w:val="00FC3D2F"/>
    <w:rsid w:val="00FD4048"/>
    <w:rsid w:val="00FE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D49D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2BE8"/>
    <w:pPr>
      <w:keepNext/>
      <w:numPr>
        <w:numId w:val="1"/>
      </w:numPr>
      <w:suppressAutoHyphens/>
      <w:ind w:left="4956" w:firstLine="0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paragraph" w:styleId="Nagwek2">
    <w:name w:val="heading 2"/>
    <w:aliases w:val="właściwy poziom 2,Znak,Znak Znak Znak,Znak Znak, Znak"/>
    <w:basedOn w:val="Normalny"/>
    <w:next w:val="Normalny"/>
    <w:link w:val="Nagwek2Znak"/>
    <w:qFormat/>
    <w:rsid w:val="007F2BE8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F2BE8"/>
    <w:pPr>
      <w:keepNext/>
      <w:suppressAutoHyphens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7F2BE8"/>
    <w:pPr>
      <w:keepNext/>
      <w:jc w:val="center"/>
      <w:outlineLvl w:val="3"/>
    </w:pPr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7F2BE8"/>
    <w:pPr>
      <w:keepNext/>
      <w:numPr>
        <w:ilvl w:val="4"/>
        <w:numId w:val="1"/>
      </w:numPr>
      <w:outlineLvl w:val="4"/>
    </w:pPr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F2BE8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7F2BE8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7F2BE8"/>
    <w:pPr>
      <w:numPr>
        <w:ilvl w:val="7"/>
        <w:numId w:val="1"/>
      </w:numPr>
      <w:suppressAutoHyphens/>
      <w:spacing w:before="240" w:after="60"/>
      <w:outlineLvl w:val="7"/>
    </w:pPr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7F2BE8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7F2BE8"/>
    <w:rPr>
      <w:rFonts w:ascii="Times New Roman" w:eastAsia="Times New Roman" w:hAnsi="Times New Roman" w:cs="Times New Roman"/>
      <w:b/>
      <w:bCs/>
      <w:kern w:val="0"/>
      <w:sz w:val="26"/>
      <w:szCs w:val="20"/>
      <w:lang w:eastAsia="ar-SA"/>
      <w14:ligatures w14:val="none"/>
    </w:rPr>
  </w:style>
  <w:style w:type="character" w:customStyle="1" w:styleId="Nagwek2Znak">
    <w:name w:val="Nagłówek 2 Znak"/>
    <w:aliases w:val="właściwy poziom 2 Znak,Znak Znak1,Znak Znak Znak Znak1,Znak Znak Znak1, Znak Znak"/>
    <w:basedOn w:val="Domylnaczcionkaakapitu"/>
    <w:link w:val="Nagwek2"/>
    <w:rsid w:val="007F2BE8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semiHidden/>
    <w:rsid w:val="007F2BE8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7F2BE8"/>
    <w:rPr>
      <w:rFonts w:ascii="Times New Roman" w:eastAsia="Times New Roman" w:hAnsi="Times New Roman" w:cs="Times New Roman"/>
      <w:b/>
      <w:kern w:val="0"/>
      <w:sz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7F2BE8"/>
    <w:rPr>
      <w:rFonts w:ascii="Verdana" w:eastAsia="Times New Roman" w:hAnsi="Verdana" w:cs="Times New Roman"/>
      <w:b/>
      <w:kern w:val="0"/>
      <w:sz w:val="18"/>
      <w:szCs w:val="20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7F2BE8"/>
    <w:rPr>
      <w:rFonts w:ascii="Times New Roman" w:eastAsia="Times New Roman" w:hAnsi="Times New Roman" w:cs="Times New Roman"/>
      <w:b/>
      <w:bCs/>
      <w:kern w:val="0"/>
      <w:sz w:val="22"/>
      <w:szCs w:val="22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7F2BE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7F2BE8"/>
    <w:rPr>
      <w:rFonts w:ascii="Calibri" w:eastAsia="Times New Roman" w:hAnsi="Calibri" w:cs="Times New Roman"/>
      <w:i/>
      <w:iCs/>
      <w:kern w:val="0"/>
      <w:lang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7F2BE8"/>
    <w:rPr>
      <w:rFonts w:ascii="Arial" w:eastAsia="Times New Roman" w:hAnsi="Arial" w:cs="Arial"/>
      <w:kern w:val="0"/>
      <w:sz w:val="22"/>
      <w:szCs w:val="22"/>
      <w:lang w:eastAsia="pl-PL"/>
      <w14:ligatures w14:val="none"/>
    </w:rPr>
  </w:style>
  <w:style w:type="paragraph" w:customStyle="1" w:styleId="Akapitzlist1">
    <w:name w:val="Akapit z listą1"/>
    <w:basedOn w:val="Normalny"/>
    <w:rsid w:val="007F2BE8"/>
    <w:pPr>
      <w:widowControl w:val="0"/>
      <w:suppressAutoHyphens/>
      <w:ind w:left="720"/>
    </w:pPr>
    <w:rPr>
      <w:rFonts w:ascii="Times New Roman" w:eastAsia="Arial Unicode MS" w:hAnsi="Times New Roman" w:cs="Times New Roman"/>
      <w:kern w:val="1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Akapit z list¹,Akapit z listą BS,Kolorowa lista — akcent 11,Colorful List Accent 1,wypunktowanie,Normal,Akapit z listą3,Akapit z listą31,Wypunktowanie,lp1,2 heading,Preambu"/>
    <w:basedOn w:val="Normalny"/>
    <w:link w:val="AkapitzlistZnak"/>
    <w:uiPriority w:val="34"/>
    <w:qFormat/>
    <w:rsid w:val="007F2BE8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F2BE8"/>
  </w:style>
  <w:style w:type="paragraph" w:styleId="Tekstdymka">
    <w:name w:val="Balloon Text"/>
    <w:basedOn w:val="Normalny"/>
    <w:link w:val="TekstdymkaZnak"/>
    <w:rsid w:val="007F2BE8"/>
    <w:pPr>
      <w:suppressAutoHyphens/>
    </w:pPr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7F2BE8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uiPriority w:val="99"/>
    <w:rsid w:val="007F2BE8"/>
    <w:pPr>
      <w:spacing w:before="100" w:beforeAutospacing="1" w:after="100" w:afterAutospacing="1"/>
    </w:pPr>
    <w:rPr>
      <w:rFonts w:ascii="Arial Unicode MS" w:eastAsia="Arial Unicode MS" w:hAnsi="Arial Unicode MS" w:cs="Times New Roman"/>
      <w:kern w:val="0"/>
      <w:lang w:eastAsia="pl-PL"/>
      <w14:ligatures w14:val="none"/>
    </w:rPr>
  </w:style>
  <w:style w:type="character" w:customStyle="1" w:styleId="apple-style-span">
    <w:name w:val="apple-style-span"/>
    <w:rsid w:val="007F2BE8"/>
  </w:style>
  <w:style w:type="character" w:styleId="Pogrubienie">
    <w:name w:val="Strong"/>
    <w:uiPriority w:val="22"/>
    <w:qFormat/>
    <w:rsid w:val="007F2BE8"/>
    <w:rPr>
      <w:b/>
      <w:bCs/>
    </w:rPr>
  </w:style>
  <w:style w:type="character" w:customStyle="1" w:styleId="WW8Num5z0">
    <w:name w:val="WW8Num5z0"/>
    <w:rsid w:val="007F2BE8"/>
    <w:rPr>
      <w:b w:val="0"/>
      <w:color w:val="auto"/>
    </w:rPr>
  </w:style>
  <w:style w:type="character" w:customStyle="1" w:styleId="WW8Num7z0">
    <w:name w:val="WW8Num7z0"/>
    <w:rsid w:val="007F2BE8"/>
    <w:rPr>
      <w:rFonts w:ascii="Symbol" w:hAnsi="Symbol"/>
    </w:rPr>
  </w:style>
  <w:style w:type="character" w:customStyle="1" w:styleId="WW8Num8z0">
    <w:name w:val="WW8Num8z0"/>
    <w:rsid w:val="007F2BE8"/>
    <w:rPr>
      <w:rFonts w:ascii="Symbol" w:hAnsi="Symbol"/>
    </w:rPr>
  </w:style>
  <w:style w:type="character" w:customStyle="1" w:styleId="WW8Num13z0">
    <w:name w:val="WW8Num13z0"/>
    <w:rsid w:val="007F2BE8"/>
    <w:rPr>
      <w:rFonts w:ascii="Symbol" w:hAnsi="Symbol"/>
    </w:rPr>
  </w:style>
  <w:style w:type="character" w:customStyle="1" w:styleId="WW8Num14z0">
    <w:name w:val="WW8Num14z0"/>
    <w:rsid w:val="007F2BE8"/>
    <w:rPr>
      <w:rFonts w:ascii="Symbol" w:hAnsi="Symbol"/>
    </w:rPr>
  </w:style>
  <w:style w:type="character" w:customStyle="1" w:styleId="WW8Num16z0">
    <w:name w:val="WW8Num16z0"/>
    <w:rsid w:val="007F2BE8"/>
    <w:rPr>
      <w:rFonts w:ascii="Symbol" w:hAnsi="Symbol"/>
      <w:b w:val="0"/>
    </w:rPr>
  </w:style>
  <w:style w:type="character" w:customStyle="1" w:styleId="WW8Num17z0">
    <w:name w:val="WW8Num17z0"/>
    <w:rsid w:val="007F2BE8"/>
    <w:rPr>
      <w:rFonts w:ascii="Symbol" w:hAnsi="Symbol"/>
    </w:rPr>
  </w:style>
  <w:style w:type="character" w:customStyle="1" w:styleId="WW8Num18z0">
    <w:name w:val="WW8Num18z0"/>
    <w:rsid w:val="007F2BE8"/>
    <w:rPr>
      <w:rFonts w:ascii="Arial" w:eastAsia="Times New Roman" w:hAnsi="Arial" w:cs="Arial"/>
    </w:rPr>
  </w:style>
  <w:style w:type="character" w:customStyle="1" w:styleId="WW8Num19z0">
    <w:name w:val="WW8Num19z0"/>
    <w:rsid w:val="007F2BE8"/>
    <w:rPr>
      <w:rFonts w:ascii="Arial" w:eastAsia="Times New Roman" w:hAnsi="Arial" w:cs="Arial"/>
    </w:rPr>
  </w:style>
  <w:style w:type="character" w:customStyle="1" w:styleId="WW8Num20z0">
    <w:name w:val="WW8Num20z0"/>
    <w:rsid w:val="007F2BE8"/>
    <w:rPr>
      <w:rFonts w:ascii="Times New Roman" w:hAnsi="Times New Roman" w:cs="Times New Roman"/>
    </w:rPr>
  </w:style>
  <w:style w:type="character" w:customStyle="1" w:styleId="WW8Num21z0">
    <w:name w:val="WW8Num21z0"/>
    <w:rsid w:val="007F2BE8"/>
    <w:rPr>
      <w:rFonts w:ascii="Times New Roman" w:hAnsi="Times New Roman" w:cs="Times New Roman"/>
    </w:rPr>
  </w:style>
  <w:style w:type="character" w:customStyle="1" w:styleId="WW8Num23z0">
    <w:name w:val="WW8Num23z0"/>
    <w:rsid w:val="007F2BE8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7F2BE8"/>
    <w:rPr>
      <w:b w:val="0"/>
      <w:color w:val="auto"/>
    </w:rPr>
  </w:style>
  <w:style w:type="character" w:customStyle="1" w:styleId="WW8Num26z0">
    <w:name w:val="WW8Num26z0"/>
    <w:rsid w:val="007F2BE8"/>
    <w:rPr>
      <w:b w:val="0"/>
      <w:color w:val="auto"/>
    </w:rPr>
  </w:style>
  <w:style w:type="character" w:customStyle="1" w:styleId="WW8Num30z0">
    <w:name w:val="WW8Num30z0"/>
    <w:rsid w:val="007F2BE8"/>
    <w:rPr>
      <w:b w:val="0"/>
      <w:color w:val="auto"/>
    </w:rPr>
  </w:style>
  <w:style w:type="character" w:customStyle="1" w:styleId="WW8Num32z0">
    <w:name w:val="WW8Num32z0"/>
    <w:rsid w:val="007F2BE8"/>
    <w:rPr>
      <w:b w:val="0"/>
    </w:rPr>
  </w:style>
  <w:style w:type="character" w:customStyle="1" w:styleId="WW8Num36z0">
    <w:name w:val="WW8Num36z0"/>
    <w:rsid w:val="007F2BE8"/>
    <w:rPr>
      <w:rFonts w:ascii="Arial" w:eastAsia="Times New Roman" w:hAnsi="Arial" w:cs="Arial"/>
    </w:rPr>
  </w:style>
  <w:style w:type="character" w:customStyle="1" w:styleId="WW8Num37z0">
    <w:name w:val="WW8Num37z0"/>
    <w:rsid w:val="007F2BE8"/>
    <w:rPr>
      <w:rFonts w:ascii="Arial" w:eastAsia="Times New Roman" w:hAnsi="Arial" w:cs="Arial"/>
    </w:rPr>
  </w:style>
  <w:style w:type="character" w:customStyle="1" w:styleId="WW8Num39z0">
    <w:name w:val="WW8Num39z0"/>
    <w:rsid w:val="007F2BE8"/>
    <w:rPr>
      <w:color w:val="000000"/>
    </w:rPr>
  </w:style>
  <w:style w:type="character" w:customStyle="1" w:styleId="WW8Num40z0">
    <w:name w:val="WW8Num40z0"/>
    <w:rsid w:val="007F2BE8"/>
    <w:rPr>
      <w:color w:val="000000"/>
    </w:rPr>
  </w:style>
  <w:style w:type="character" w:customStyle="1" w:styleId="WW8Num45z0">
    <w:name w:val="WW8Num45z0"/>
    <w:rsid w:val="007F2BE8"/>
    <w:rPr>
      <w:rFonts w:ascii="Symbol" w:hAnsi="Symbol"/>
    </w:rPr>
  </w:style>
  <w:style w:type="character" w:customStyle="1" w:styleId="WW8Num45z1">
    <w:name w:val="WW8Num45z1"/>
    <w:rsid w:val="007F2BE8"/>
    <w:rPr>
      <w:rFonts w:ascii="Courier New" w:hAnsi="Courier New" w:cs="Courier New"/>
    </w:rPr>
  </w:style>
  <w:style w:type="character" w:customStyle="1" w:styleId="WW8Num45z2">
    <w:name w:val="WW8Num45z2"/>
    <w:rsid w:val="007F2BE8"/>
    <w:rPr>
      <w:rFonts w:ascii="Wingdings" w:hAnsi="Wingdings"/>
    </w:rPr>
  </w:style>
  <w:style w:type="character" w:customStyle="1" w:styleId="WW8Num48z0">
    <w:name w:val="WW8Num48z0"/>
    <w:rsid w:val="007F2BE8"/>
    <w:rPr>
      <w:rFonts w:ascii="Times New Roman" w:eastAsia="Times New Roman" w:hAnsi="Times New Roman" w:cs="Times New Roman"/>
    </w:rPr>
  </w:style>
  <w:style w:type="character" w:customStyle="1" w:styleId="WW8Num50z0">
    <w:name w:val="WW8Num50z0"/>
    <w:rsid w:val="007F2BE8"/>
    <w:rPr>
      <w:rFonts w:ascii="Symbol" w:hAnsi="Symbol"/>
      <w:sz w:val="20"/>
    </w:rPr>
  </w:style>
  <w:style w:type="character" w:customStyle="1" w:styleId="WW8Num52z0">
    <w:name w:val="WW8Num52z0"/>
    <w:rsid w:val="007F2BE8"/>
    <w:rPr>
      <w:rFonts w:ascii="Times New Roman" w:eastAsia="Times New Roman" w:hAnsi="Times New Roman" w:cs="Times New Roman"/>
    </w:rPr>
  </w:style>
  <w:style w:type="character" w:customStyle="1" w:styleId="WW8Num54z0">
    <w:name w:val="WW8Num54z0"/>
    <w:rsid w:val="007F2BE8"/>
    <w:rPr>
      <w:color w:val="000000"/>
    </w:rPr>
  </w:style>
  <w:style w:type="character" w:customStyle="1" w:styleId="WW8Num55z0">
    <w:name w:val="WW8Num55z0"/>
    <w:rsid w:val="007F2BE8"/>
    <w:rPr>
      <w:color w:val="000000"/>
    </w:rPr>
  </w:style>
  <w:style w:type="character" w:customStyle="1" w:styleId="WW8Num57z0">
    <w:name w:val="WW8Num57z0"/>
    <w:rsid w:val="007F2BE8"/>
    <w:rPr>
      <w:color w:val="000000"/>
    </w:rPr>
  </w:style>
  <w:style w:type="character" w:customStyle="1" w:styleId="WW8Num58z0">
    <w:name w:val="WW8Num58z0"/>
    <w:rsid w:val="007F2BE8"/>
    <w:rPr>
      <w:rFonts w:ascii="Symbol" w:hAnsi="Symbol"/>
    </w:rPr>
  </w:style>
  <w:style w:type="character" w:customStyle="1" w:styleId="WW8Num59z0">
    <w:name w:val="WW8Num59z0"/>
    <w:rsid w:val="007F2BE8"/>
    <w:rPr>
      <w:color w:val="000000"/>
    </w:rPr>
  </w:style>
  <w:style w:type="character" w:customStyle="1" w:styleId="WW8Num60z0">
    <w:name w:val="WW8Num60z0"/>
    <w:rsid w:val="007F2BE8"/>
    <w:rPr>
      <w:rFonts w:ascii="Symbol" w:hAnsi="Symbol"/>
    </w:rPr>
  </w:style>
  <w:style w:type="character" w:customStyle="1" w:styleId="WW8Num61z0">
    <w:name w:val="WW8Num61z0"/>
    <w:rsid w:val="007F2BE8"/>
    <w:rPr>
      <w:color w:val="000000"/>
    </w:rPr>
  </w:style>
  <w:style w:type="character" w:customStyle="1" w:styleId="WW8Num62z0">
    <w:name w:val="WW8Num62z0"/>
    <w:rsid w:val="007F2BE8"/>
    <w:rPr>
      <w:rFonts w:ascii="Symbol" w:hAnsi="Symbol"/>
    </w:rPr>
  </w:style>
  <w:style w:type="character" w:customStyle="1" w:styleId="WW8Num63z0">
    <w:name w:val="WW8Num63z0"/>
    <w:rsid w:val="007F2BE8"/>
    <w:rPr>
      <w:color w:val="000000"/>
    </w:rPr>
  </w:style>
  <w:style w:type="character" w:customStyle="1" w:styleId="WW8Num64z0">
    <w:name w:val="WW8Num64z0"/>
    <w:rsid w:val="007F2BE8"/>
    <w:rPr>
      <w:color w:val="000000"/>
    </w:rPr>
  </w:style>
  <w:style w:type="character" w:customStyle="1" w:styleId="WW8Num65z0">
    <w:name w:val="WW8Num65z0"/>
    <w:rsid w:val="007F2BE8"/>
    <w:rPr>
      <w:color w:val="000000"/>
    </w:rPr>
  </w:style>
  <w:style w:type="character" w:customStyle="1" w:styleId="WW8Num66z0">
    <w:name w:val="WW8Num66z0"/>
    <w:rsid w:val="007F2BE8"/>
    <w:rPr>
      <w:rFonts w:cs="Times New Roman"/>
    </w:rPr>
  </w:style>
  <w:style w:type="character" w:customStyle="1" w:styleId="WW8Num67z0">
    <w:name w:val="WW8Num67z0"/>
    <w:rsid w:val="007F2BE8"/>
    <w:rPr>
      <w:rFonts w:ascii="Symbol" w:hAnsi="Symbol" w:cs="OpenSymbol"/>
    </w:rPr>
  </w:style>
  <w:style w:type="character" w:customStyle="1" w:styleId="WW8Num68z0">
    <w:name w:val="WW8Num68z0"/>
    <w:rsid w:val="007F2BE8"/>
    <w:rPr>
      <w:rFonts w:ascii="Symbol" w:hAnsi="Symbol" w:cs="OpenSymbol"/>
    </w:rPr>
  </w:style>
  <w:style w:type="character" w:customStyle="1" w:styleId="WW8Num69z0">
    <w:name w:val="WW8Num69z0"/>
    <w:rsid w:val="007F2BE8"/>
    <w:rPr>
      <w:b w:val="0"/>
    </w:rPr>
  </w:style>
  <w:style w:type="character" w:customStyle="1" w:styleId="WW8Num70z0">
    <w:name w:val="WW8Num70z0"/>
    <w:rsid w:val="007F2BE8"/>
    <w:rPr>
      <w:rFonts w:ascii="Symbol" w:hAnsi="Symbol"/>
    </w:rPr>
  </w:style>
  <w:style w:type="character" w:customStyle="1" w:styleId="WW8Num71z0">
    <w:name w:val="WW8Num71z0"/>
    <w:rsid w:val="007F2BE8"/>
    <w:rPr>
      <w:color w:val="000000"/>
    </w:rPr>
  </w:style>
  <w:style w:type="character" w:customStyle="1" w:styleId="WW8Num72z0">
    <w:name w:val="WW8Num72z0"/>
    <w:rsid w:val="007F2BE8"/>
    <w:rPr>
      <w:rFonts w:ascii="Symbol" w:hAnsi="Symbol" w:cs="OpenSymbol"/>
    </w:rPr>
  </w:style>
  <w:style w:type="character" w:customStyle="1" w:styleId="WW8Num73z0">
    <w:name w:val="WW8Num73z0"/>
    <w:rsid w:val="007F2BE8"/>
    <w:rPr>
      <w:rFonts w:ascii="Arial" w:eastAsia="Times New Roman" w:hAnsi="Arial" w:cs="Arial"/>
    </w:rPr>
  </w:style>
  <w:style w:type="character" w:customStyle="1" w:styleId="WW8Num74z0">
    <w:name w:val="WW8Num74z0"/>
    <w:rsid w:val="007F2BE8"/>
    <w:rPr>
      <w:color w:val="000000"/>
    </w:rPr>
  </w:style>
  <w:style w:type="character" w:customStyle="1" w:styleId="WW8Num75z0">
    <w:name w:val="WW8Num75z0"/>
    <w:rsid w:val="007F2BE8"/>
    <w:rPr>
      <w:color w:val="000000"/>
    </w:rPr>
  </w:style>
  <w:style w:type="character" w:customStyle="1" w:styleId="WW8Num76z0">
    <w:name w:val="WW8Num76z0"/>
    <w:rsid w:val="007F2BE8"/>
    <w:rPr>
      <w:rFonts w:ascii="Symbol" w:hAnsi="Symbol"/>
    </w:rPr>
  </w:style>
  <w:style w:type="character" w:customStyle="1" w:styleId="WW8Num78z0">
    <w:name w:val="WW8Num78z0"/>
    <w:rsid w:val="007F2BE8"/>
    <w:rPr>
      <w:rFonts w:ascii="Symbol" w:hAnsi="Symbol" w:cs="OpenSymbol"/>
    </w:rPr>
  </w:style>
  <w:style w:type="character" w:customStyle="1" w:styleId="Absatz-Standardschriftart">
    <w:name w:val="Absatz-Standardschriftart"/>
    <w:rsid w:val="007F2BE8"/>
  </w:style>
  <w:style w:type="character" w:customStyle="1" w:styleId="WW8Num41z0">
    <w:name w:val="WW8Num41z0"/>
    <w:rsid w:val="007F2BE8"/>
    <w:rPr>
      <w:color w:val="000000"/>
    </w:rPr>
  </w:style>
  <w:style w:type="character" w:customStyle="1" w:styleId="WW8Num43z0">
    <w:name w:val="WW8Num43z0"/>
    <w:rsid w:val="007F2BE8"/>
    <w:rPr>
      <w:rFonts w:ascii="Symbol" w:hAnsi="Symbol"/>
    </w:rPr>
  </w:style>
  <w:style w:type="character" w:customStyle="1" w:styleId="WW8Num47z0">
    <w:name w:val="WW8Num47z0"/>
    <w:rsid w:val="007F2BE8"/>
    <w:rPr>
      <w:rFonts w:ascii="Times New Roman" w:hAnsi="Times New Roman" w:cs="Times New Roman"/>
    </w:rPr>
  </w:style>
  <w:style w:type="character" w:customStyle="1" w:styleId="WW8Num48z1">
    <w:name w:val="WW8Num48z1"/>
    <w:rsid w:val="007F2BE8"/>
    <w:rPr>
      <w:rFonts w:ascii="Courier New" w:hAnsi="Courier New"/>
    </w:rPr>
  </w:style>
  <w:style w:type="character" w:customStyle="1" w:styleId="WW8Num48z2">
    <w:name w:val="WW8Num48z2"/>
    <w:rsid w:val="007F2BE8"/>
    <w:rPr>
      <w:rFonts w:ascii="Wingdings" w:hAnsi="Wingdings"/>
    </w:rPr>
  </w:style>
  <w:style w:type="character" w:customStyle="1" w:styleId="WW8Num51z0">
    <w:name w:val="WW8Num51z0"/>
    <w:rsid w:val="007F2BE8"/>
    <w:rPr>
      <w:color w:val="000000"/>
    </w:rPr>
  </w:style>
  <w:style w:type="character" w:customStyle="1" w:styleId="WW8Num53z0">
    <w:name w:val="WW8Num53z0"/>
    <w:rsid w:val="007F2BE8"/>
    <w:rPr>
      <w:rFonts w:ascii="Symbol" w:hAnsi="Symbol"/>
      <w:sz w:val="20"/>
    </w:rPr>
  </w:style>
  <w:style w:type="character" w:customStyle="1" w:styleId="WW8Num77z0">
    <w:name w:val="WW8Num77z0"/>
    <w:rsid w:val="007F2BE8"/>
    <w:rPr>
      <w:rFonts w:ascii="Arial" w:eastAsia="Times New Roman" w:hAnsi="Arial" w:cs="Arial"/>
    </w:rPr>
  </w:style>
  <w:style w:type="character" w:customStyle="1" w:styleId="WW8Num79z0">
    <w:name w:val="WW8Num79z0"/>
    <w:rsid w:val="007F2BE8"/>
    <w:rPr>
      <w:rFonts w:ascii="Symbol" w:hAnsi="Symbol" w:cs="OpenSymbol"/>
    </w:rPr>
  </w:style>
  <w:style w:type="character" w:customStyle="1" w:styleId="WW8Num80z0">
    <w:name w:val="WW8Num80z0"/>
    <w:rsid w:val="007F2BE8"/>
    <w:rPr>
      <w:rFonts w:ascii="Symbol" w:hAnsi="Symbol" w:cs="OpenSymbol"/>
    </w:rPr>
  </w:style>
  <w:style w:type="character" w:customStyle="1" w:styleId="WW8Num82z0">
    <w:name w:val="WW8Num82z0"/>
    <w:rsid w:val="007F2BE8"/>
    <w:rPr>
      <w:rFonts w:ascii="Symbol" w:hAnsi="Symbol" w:cs="OpenSymbol"/>
    </w:rPr>
  </w:style>
  <w:style w:type="character" w:customStyle="1" w:styleId="WW-Absatz-Standardschriftart">
    <w:name w:val="WW-Absatz-Standardschriftart"/>
    <w:rsid w:val="007F2BE8"/>
  </w:style>
  <w:style w:type="character" w:customStyle="1" w:styleId="WW-Absatz-Standardschriftart1">
    <w:name w:val="WW-Absatz-Standardschriftart1"/>
    <w:rsid w:val="007F2BE8"/>
  </w:style>
  <w:style w:type="character" w:customStyle="1" w:styleId="WW-Absatz-Standardschriftart11">
    <w:name w:val="WW-Absatz-Standardschriftart11"/>
    <w:rsid w:val="007F2BE8"/>
  </w:style>
  <w:style w:type="character" w:customStyle="1" w:styleId="WW8Num4z0">
    <w:name w:val="WW8Num4z0"/>
    <w:rsid w:val="007F2BE8"/>
    <w:rPr>
      <w:b w:val="0"/>
      <w:color w:val="auto"/>
    </w:rPr>
  </w:style>
  <w:style w:type="character" w:customStyle="1" w:styleId="WW8Num6z0">
    <w:name w:val="WW8Num6z0"/>
    <w:rsid w:val="007F2BE8"/>
    <w:rPr>
      <w:b w:val="0"/>
    </w:rPr>
  </w:style>
  <w:style w:type="character" w:customStyle="1" w:styleId="WW8Num12z0">
    <w:name w:val="WW8Num12z0"/>
    <w:rsid w:val="007F2BE8"/>
    <w:rPr>
      <w:rFonts w:ascii="Symbol" w:hAnsi="Symbol"/>
    </w:rPr>
  </w:style>
  <w:style w:type="character" w:customStyle="1" w:styleId="WW8Num15z0">
    <w:name w:val="WW8Num15z0"/>
    <w:rsid w:val="007F2BE8"/>
    <w:rPr>
      <w:b w:val="0"/>
    </w:rPr>
  </w:style>
  <w:style w:type="character" w:customStyle="1" w:styleId="WW8Num22z0">
    <w:name w:val="WW8Num22z0"/>
    <w:rsid w:val="007F2BE8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7F2BE8"/>
    <w:rPr>
      <w:rFonts w:ascii="Symbol" w:hAnsi="Symbol"/>
      <w:b w:val="0"/>
    </w:rPr>
  </w:style>
  <w:style w:type="character" w:customStyle="1" w:styleId="WW8Num29z0">
    <w:name w:val="WW8Num29z0"/>
    <w:rsid w:val="007F2BE8"/>
    <w:rPr>
      <w:b w:val="0"/>
      <w:color w:val="auto"/>
    </w:rPr>
  </w:style>
  <w:style w:type="character" w:customStyle="1" w:styleId="WW8Num31z0">
    <w:name w:val="WW8Num31z0"/>
    <w:rsid w:val="007F2BE8"/>
    <w:rPr>
      <w:b w:val="0"/>
    </w:rPr>
  </w:style>
  <w:style w:type="character" w:customStyle="1" w:styleId="WW8Num35z0">
    <w:name w:val="WW8Num35z0"/>
    <w:rsid w:val="007F2BE8"/>
    <w:rPr>
      <w:rFonts w:eastAsia="Times New Roman"/>
    </w:rPr>
  </w:style>
  <w:style w:type="character" w:customStyle="1" w:styleId="WW8Num38z0">
    <w:name w:val="WW8Num38z0"/>
    <w:rsid w:val="007F2BE8"/>
    <w:rPr>
      <w:b w:val="0"/>
      <w:color w:val="auto"/>
    </w:rPr>
  </w:style>
  <w:style w:type="character" w:customStyle="1" w:styleId="WW8Num42z0">
    <w:name w:val="WW8Num42z0"/>
    <w:rsid w:val="007F2BE8"/>
    <w:rPr>
      <w:b w:val="0"/>
    </w:rPr>
  </w:style>
  <w:style w:type="character" w:customStyle="1" w:styleId="WW8Num43z1">
    <w:name w:val="WW8Num43z1"/>
    <w:rsid w:val="007F2BE8"/>
    <w:rPr>
      <w:rFonts w:ascii="Courier New" w:hAnsi="Courier New" w:cs="Courier New"/>
    </w:rPr>
  </w:style>
  <w:style w:type="character" w:customStyle="1" w:styleId="WW8Num43z2">
    <w:name w:val="WW8Num43z2"/>
    <w:rsid w:val="007F2BE8"/>
    <w:rPr>
      <w:rFonts w:ascii="Wingdings" w:hAnsi="Wingdings"/>
    </w:rPr>
  </w:style>
  <w:style w:type="character" w:customStyle="1" w:styleId="WW8Num44z0">
    <w:name w:val="WW8Num44z0"/>
    <w:rsid w:val="007F2BE8"/>
    <w:rPr>
      <w:rFonts w:ascii="Arial" w:eastAsia="Times New Roman" w:hAnsi="Arial" w:cs="Arial"/>
    </w:rPr>
  </w:style>
  <w:style w:type="character" w:customStyle="1" w:styleId="WW8Num46z0">
    <w:name w:val="WW8Num46z0"/>
    <w:rsid w:val="007F2BE8"/>
    <w:rPr>
      <w:color w:val="000000"/>
    </w:rPr>
  </w:style>
  <w:style w:type="character" w:customStyle="1" w:styleId="WW8Num48z3">
    <w:name w:val="WW8Num48z3"/>
    <w:rsid w:val="007F2BE8"/>
    <w:rPr>
      <w:rFonts w:ascii="Symbol" w:hAnsi="Symbol"/>
    </w:rPr>
  </w:style>
  <w:style w:type="character" w:customStyle="1" w:styleId="WW8Num52z1">
    <w:name w:val="WW8Num52z1"/>
    <w:rsid w:val="007F2BE8"/>
    <w:rPr>
      <w:rFonts w:ascii="Courier New" w:hAnsi="Courier New"/>
    </w:rPr>
  </w:style>
  <w:style w:type="character" w:customStyle="1" w:styleId="WW8Num52z2">
    <w:name w:val="WW8Num52z2"/>
    <w:rsid w:val="007F2BE8"/>
    <w:rPr>
      <w:rFonts w:ascii="Wingdings" w:hAnsi="Wingdings"/>
    </w:rPr>
  </w:style>
  <w:style w:type="character" w:customStyle="1" w:styleId="WW8Num52z3">
    <w:name w:val="WW8Num52z3"/>
    <w:rsid w:val="007F2BE8"/>
    <w:rPr>
      <w:rFonts w:ascii="Symbol" w:hAnsi="Symbol"/>
    </w:rPr>
  </w:style>
  <w:style w:type="character" w:customStyle="1" w:styleId="WW8Num53z1">
    <w:name w:val="WW8Num53z1"/>
    <w:rsid w:val="007F2BE8"/>
    <w:rPr>
      <w:rFonts w:ascii="Courier New" w:hAnsi="Courier New"/>
      <w:sz w:val="20"/>
    </w:rPr>
  </w:style>
  <w:style w:type="character" w:customStyle="1" w:styleId="WW8Num53z2">
    <w:name w:val="WW8Num53z2"/>
    <w:rsid w:val="007F2BE8"/>
    <w:rPr>
      <w:rFonts w:ascii="Wingdings" w:hAnsi="Wingdings"/>
      <w:sz w:val="20"/>
    </w:rPr>
  </w:style>
  <w:style w:type="character" w:customStyle="1" w:styleId="WW8Num58z1">
    <w:name w:val="WW8Num58z1"/>
    <w:rsid w:val="007F2BE8"/>
    <w:rPr>
      <w:rFonts w:ascii="Courier New" w:hAnsi="Courier New" w:cs="Courier New"/>
    </w:rPr>
  </w:style>
  <w:style w:type="character" w:customStyle="1" w:styleId="WW8Num58z2">
    <w:name w:val="WW8Num58z2"/>
    <w:rsid w:val="007F2BE8"/>
    <w:rPr>
      <w:rFonts w:ascii="Wingdings" w:hAnsi="Wingdings"/>
    </w:rPr>
  </w:style>
  <w:style w:type="character" w:customStyle="1" w:styleId="WW8Num60z1">
    <w:name w:val="WW8Num60z1"/>
    <w:rsid w:val="007F2BE8"/>
    <w:rPr>
      <w:rFonts w:ascii="Courier New" w:hAnsi="Courier New" w:cs="Courier New"/>
    </w:rPr>
  </w:style>
  <w:style w:type="character" w:customStyle="1" w:styleId="WW8Num60z2">
    <w:name w:val="WW8Num60z2"/>
    <w:rsid w:val="007F2BE8"/>
    <w:rPr>
      <w:rFonts w:ascii="Wingdings" w:hAnsi="Wingdings"/>
    </w:rPr>
  </w:style>
  <w:style w:type="character" w:customStyle="1" w:styleId="WW8Num62z1">
    <w:name w:val="WW8Num62z1"/>
    <w:rsid w:val="007F2BE8"/>
    <w:rPr>
      <w:rFonts w:ascii="Courier New" w:hAnsi="Courier New" w:cs="Courier New"/>
    </w:rPr>
  </w:style>
  <w:style w:type="character" w:customStyle="1" w:styleId="WW8Num62z2">
    <w:name w:val="WW8Num62z2"/>
    <w:rsid w:val="007F2BE8"/>
    <w:rPr>
      <w:rFonts w:ascii="Wingdings" w:hAnsi="Wingdings"/>
    </w:rPr>
  </w:style>
  <w:style w:type="character" w:customStyle="1" w:styleId="WW8Num63z1">
    <w:name w:val="WW8Num63z1"/>
    <w:rsid w:val="007F2BE8"/>
    <w:rPr>
      <w:rFonts w:ascii="Courier New" w:hAnsi="Courier New" w:cs="Courier New"/>
    </w:rPr>
  </w:style>
  <w:style w:type="character" w:customStyle="1" w:styleId="WW8Num63z2">
    <w:name w:val="WW8Num63z2"/>
    <w:rsid w:val="007F2BE8"/>
    <w:rPr>
      <w:rFonts w:ascii="Wingdings" w:hAnsi="Wingdings"/>
    </w:rPr>
  </w:style>
  <w:style w:type="character" w:customStyle="1" w:styleId="WW8Num63z3">
    <w:name w:val="WW8Num63z3"/>
    <w:rsid w:val="007F2BE8"/>
    <w:rPr>
      <w:rFonts w:ascii="Symbol" w:hAnsi="Symbol"/>
    </w:rPr>
  </w:style>
  <w:style w:type="character" w:customStyle="1" w:styleId="WW8Num70z1">
    <w:name w:val="WW8Num70z1"/>
    <w:rsid w:val="007F2BE8"/>
    <w:rPr>
      <w:rFonts w:ascii="Courier New" w:hAnsi="Courier New" w:cs="Courier New"/>
    </w:rPr>
  </w:style>
  <w:style w:type="character" w:customStyle="1" w:styleId="WW8Num70z2">
    <w:name w:val="WW8Num70z2"/>
    <w:rsid w:val="007F2BE8"/>
    <w:rPr>
      <w:rFonts w:ascii="Wingdings" w:hAnsi="Wingdings"/>
    </w:rPr>
  </w:style>
  <w:style w:type="character" w:customStyle="1" w:styleId="WW8Num76z1">
    <w:name w:val="WW8Num76z1"/>
    <w:rsid w:val="007F2BE8"/>
    <w:rPr>
      <w:rFonts w:ascii="Courier New" w:hAnsi="Courier New" w:cs="Courier New"/>
    </w:rPr>
  </w:style>
  <w:style w:type="character" w:customStyle="1" w:styleId="WW8Num76z2">
    <w:name w:val="WW8Num76z2"/>
    <w:rsid w:val="007F2BE8"/>
    <w:rPr>
      <w:rFonts w:ascii="Wingdings" w:hAnsi="Wingdings"/>
    </w:rPr>
  </w:style>
  <w:style w:type="character" w:customStyle="1" w:styleId="WW8Num81z0">
    <w:name w:val="WW8Num81z0"/>
    <w:rsid w:val="007F2BE8"/>
    <w:rPr>
      <w:b/>
      <w:color w:val="000000"/>
    </w:rPr>
  </w:style>
  <w:style w:type="character" w:customStyle="1" w:styleId="WW8Num81z1">
    <w:name w:val="WW8Num81z1"/>
    <w:rsid w:val="007F2BE8"/>
    <w:rPr>
      <w:rFonts w:ascii="Arial" w:eastAsia="Times New Roman" w:hAnsi="Arial" w:cs="Arial"/>
    </w:rPr>
  </w:style>
  <w:style w:type="character" w:customStyle="1" w:styleId="WW8Num83z0">
    <w:name w:val="WW8Num83z0"/>
    <w:rsid w:val="007F2BE8"/>
    <w:rPr>
      <w:color w:val="000000"/>
    </w:rPr>
  </w:style>
  <w:style w:type="character" w:customStyle="1" w:styleId="WW8Num85z0">
    <w:name w:val="WW8Num85z0"/>
    <w:rsid w:val="007F2BE8"/>
    <w:rPr>
      <w:rFonts w:ascii="Times New Roman" w:eastAsia="Times New Roman" w:hAnsi="Times New Roman" w:cs="Times New Roman"/>
    </w:rPr>
  </w:style>
  <w:style w:type="character" w:customStyle="1" w:styleId="WW8Num85z1">
    <w:name w:val="WW8Num85z1"/>
    <w:rsid w:val="007F2BE8"/>
    <w:rPr>
      <w:rFonts w:ascii="Courier New" w:hAnsi="Courier New"/>
    </w:rPr>
  </w:style>
  <w:style w:type="character" w:customStyle="1" w:styleId="WW8Num85z2">
    <w:name w:val="WW8Num85z2"/>
    <w:rsid w:val="007F2BE8"/>
    <w:rPr>
      <w:rFonts w:ascii="Wingdings" w:hAnsi="Wingdings"/>
    </w:rPr>
  </w:style>
  <w:style w:type="character" w:customStyle="1" w:styleId="WW8Num85z3">
    <w:name w:val="WW8Num85z3"/>
    <w:rsid w:val="007F2BE8"/>
    <w:rPr>
      <w:rFonts w:ascii="Symbol" w:hAnsi="Symbol"/>
    </w:rPr>
  </w:style>
  <w:style w:type="character" w:customStyle="1" w:styleId="WW8Num87z0">
    <w:name w:val="WW8Num87z0"/>
    <w:rsid w:val="007F2BE8"/>
    <w:rPr>
      <w:b w:val="0"/>
    </w:rPr>
  </w:style>
  <w:style w:type="character" w:customStyle="1" w:styleId="WW8Num88z0">
    <w:name w:val="WW8Num88z0"/>
    <w:rsid w:val="007F2BE8"/>
    <w:rPr>
      <w:rFonts w:ascii="Arial" w:eastAsia="Times New Roman" w:hAnsi="Arial" w:cs="Arial"/>
    </w:rPr>
  </w:style>
  <w:style w:type="character" w:customStyle="1" w:styleId="WW8Num92z0">
    <w:name w:val="WW8Num92z0"/>
    <w:rsid w:val="007F2BE8"/>
    <w:rPr>
      <w:rFonts w:ascii="Symbol" w:hAnsi="Symbol"/>
    </w:rPr>
  </w:style>
  <w:style w:type="character" w:customStyle="1" w:styleId="WW8Num92z1">
    <w:name w:val="WW8Num92z1"/>
    <w:rsid w:val="007F2BE8"/>
    <w:rPr>
      <w:rFonts w:ascii="Courier New" w:hAnsi="Courier New" w:cs="Courier New"/>
    </w:rPr>
  </w:style>
  <w:style w:type="character" w:customStyle="1" w:styleId="WW8Num92z2">
    <w:name w:val="WW8Num92z2"/>
    <w:rsid w:val="007F2BE8"/>
    <w:rPr>
      <w:rFonts w:ascii="Wingdings" w:hAnsi="Wingdings"/>
    </w:rPr>
  </w:style>
  <w:style w:type="character" w:customStyle="1" w:styleId="WW8Num94z0">
    <w:name w:val="WW8Num94z0"/>
    <w:rsid w:val="007F2BE8"/>
    <w:rPr>
      <w:b w:val="0"/>
      <w:color w:val="auto"/>
    </w:rPr>
  </w:style>
  <w:style w:type="character" w:customStyle="1" w:styleId="WW8Num96z0">
    <w:name w:val="WW8Num96z0"/>
    <w:rsid w:val="007F2BE8"/>
    <w:rPr>
      <w:rFonts w:ascii="Times New Roman" w:eastAsia="Times New Roman" w:hAnsi="Times New Roman" w:cs="Times New Roman"/>
    </w:rPr>
  </w:style>
  <w:style w:type="character" w:customStyle="1" w:styleId="WW8Num96z1">
    <w:name w:val="WW8Num96z1"/>
    <w:rsid w:val="007F2BE8"/>
    <w:rPr>
      <w:rFonts w:ascii="Courier New" w:hAnsi="Courier New"/>
    </w:rPr>
  </w:style>
  <w:style w:type="character" w:customStyle="1" w:styleId="WW8Num96z2">
    <w:name w:val="WW8Num96z2"/>
    <w:rsid w:val="007F2BE8"/>
    <w:rPr>
      <w:rFonts w:ascii="Wingdings" w:hAnsi="Wingdings"/>
    </w:rPr>
  </w:style>
  <w:style w:type="character" w:customStyle="1" w:styleId="WW8Num96z3">
    <w:name w:val="WW8Num96z3"/>
    <w:rsid w:val="007F2BE8"/>
    <w:rPr>
      <w:rFonts w:ascii="Symbol" w:hAnsi="Symbol"/>
    </w:rPr>
  </w:style>
  <w:style w:type="character" w:customStyle="1" w:styleId="WW8Num98z0">
    <w:name w:val="WW8Num98z0"/>
    <w:rsid w:val="007F2BE8"/>
    <w:rPr>
      <w:color w:val="000000"/>
    </w:rPr>
  </w:style>
  <w:style w:type="character" w:customStyle="1" w:styleId="WW8Num101z0">
    <w:name w:val="WW8Num101z0"/>
    <w:rsid w:val="007F2BE8"/>
    <w:rPr>
      <w:rFonts w:ascii="Symbol" w:hAnsi="Symbol"/>
    </w:rPr>
  </w:style>
  <w:style w:type="character" w:customStyle="1" w:styleId="WW8Num101z1">
    <w:name w:val="WW8Num101z1"/>
    <w:rsid w:val="007F2BE8"/>
    <w:rPr>
      <w:rFonts w:ascii="Courier New" w:hAnsi="Courier New" w:cs="Courier New"/>
    </w:rPr>
  </w:style>
  <w:style w:type="character" w:customStyle="1" w:styleId="WW8Num101z2">
    <w:name w:val="WW8Num101z2"/>
    <w:rsid w:val="007F2BE8"/>
    <w:rPr>
      <w:rFonts w:ascii="Wingdings" w:hAnsi="Wingdings"/>
    </w:rPr>
  </w:style>
  <w:style w:type="character" w:customStyle="1" w:styleId="WW8Num103z0">
    <w:name w:val="WW8Num103z0"/>
    <w:rsid w:val="007F2BE8"/>
    <w:rPr>
      <w:color w:val="000000"/>
    </w:rPr>
  </w:style>
  <w:style w:type="character" w:customStyle="1" w:styleId="WW8Num104z0">
    <w:name w:val="WW8Num104z0"/>
    <w:rsid w:val="007F2BE8"/>
    <w:rPr>
      <w:b/>
    </w:rPr>
  </w:style>
  <w:style w:type="character" w:customStyle="1" w:styleId="WW8Num106z0">
    <w:name w:val="WW8Num106z0"/>
    <w:rsid w:val="007F2BE8"/>
    <w:rPr>
      <w:rFonts w:ascii="Symbol" w:hAnsi="Symbol"/>
    </w:rPr>
  </w:style>
  <w:style w:type="character" w:customStyle="1" w:styleId="WW8Num106z1">
    <w:name w:val="WW8Num106z1"/>
    <w:rsid w:val="007F2BE8"/>
    <w:rPr>
      <w:rFonts w:ascii="Courier New" w:hAnsi="Courier New" w:cs="Courier New"/>
    </w:rPr>
  </w:style>
  <w:style w:type="character" w:customStyle="1" w:styleId="WW8Num106z2">
    <w:name w:val="WW8Num106z2"/>
    <w:rsid w:val="007F2BE8"/>
    <w:rPr>
      <w:rFonts w:ascii="Wingdings" w:hAnsi="Wingdings"/>
    </w:rPr>
  </w:style>
  <w:style w:type="character" w:customStyle="1" w:styleId="WW8Num109z0">
    <w:name w:val="WW8Num109z0"/>
    <w:rsid w:val="007F2BE8"/>
    <w:rPr>
      <w:b w:val="0"/>
    </w:rPr>
  </w:style>
  <w:style w:type="character" w:customStyle="1" w:styleId="WW8Num112z0">
    <w:name w:val="WW8Num112z0"/>
    <w:rsid w:val="007F2BE8"/>
    <w:rPr>
      <w:color w:val="000000"/>
    </w:rPr>
  </w:style>
  <w:style w:type="character" w:customStyle="1" w:styleId="WW8Num113z0">
    <w:name w:val="WW8Num113z0"/>
    <w:rsid w:val="007F2BE8"/>
    <w:rPr>
      <w:color w:val="000000"/>
    </w:rPr>
  </w:style>
  <w:style w:type="character" w:customStyle="1" w:styleId="WW8Num114z1">
    <w:name w:val="WW8Num114z1"/>
    <w:rsid w:val="007F2BE8"/>
    <w:rPr>
      <w:rFonts w:ascii="Times New Roman" w:eastAsia="Times New Roman" w:hAnsi="Times New Roman" w:cs="Times New Roman"/>
    </w:rPr>
  </w:style>
  <w:style w:type="character" w:customStyle="1" w:styleId="WW8Num115z0">
    <w:name w:val="WW8Num115z0"/>
    <w:rsid w:val="007F2BE8"/>
    <w:rPr>
      <w:rFonts w:ascii="Times New Roman" w:eastAsia="Times New Roman" w:hAnsi="Times New Roman" w:cs="Times New Roman"/>
    </w:rPr>
  </w:style>
  <w:style w:type="character" w:customStyle="1" w:styleId="WW8Num115z1">
    <w:name w:val="WW8Num115z1"/>
    <w:rsid w:val="007F2BE8"/>
    <w:rPr>
      <w:rFonts w:ascii="Courier New" w:hAnsi="Courier New"/>
    </w:rPr>
  </w:style>
  <w:style w:type="character" w:customStyle="1" w:styleId="WW8Num115z2">
    <w:name w:val="WW8Num115z2"/>
    <w:rsid w:val="007F2BE8"/>
    <w:rPr>
      <w:rFonts w:ascii="Wingdings" w:hAnsi="Wingdings"/>
    </w:rPr>
  </w:style>
  <w:style w:type="character" w:customStyle="1" w:styleId="WW8Num115z3">
    <w:name w:val="WW8Num115z3"/>
    <w:rsid w:val="007F2BE8"/>
    <w:rPr>
      <w:rFonts w:ascii="Symbol" w:hAnsi="Symbol"/>
    </w:rPr>
  </w:style>
  <w:style w:type="character" w:customStyle="1" w:styleId="Domylnaczcionkaakapitu1">
    <w:name w:val="Domyślna czcionka akapitu1"/>
    <w:rsid w:val="007F2BE8"/>
  </w:style>
  <w:style w:type="character" w:customStyle="1" w:styleId="WW-Absatz-Standardschriftart111">
    <w:name w:val="WW-Absatz-Standardschriftart111"/>
    <w:rsid w:val="007F2BE8"/>
  </w:style>
  <w:style w:type="character" w:customStyle="1" w:styleId="WW-Domylnaczcionkaakapitu">
    <w:name w:val="WW-Domyślna czcionka akapitu"/>
    <w:rsid w:val="007F2BE8"/>
  </w:style>
  <w:style w:type="character" w:styleId="UyteHipercze">
    <w:name w:val="FollowedHyperlink"/>
    <w:uiPriority w:val="99"/>
    <w:rsid w:val="007F2BE8"/>
    <w:rPr>
      <w:color w:val="800080"/>
      <w:u w:val="single"/>
    </w:rPr>
  </w:style>
  <w:style w:type="character" w:customStyle="1" w:styleId="style-type-ital">
    <w:name w:val="style-type-ital"/>
    <w:rsid w:val="007F2BE8"/>
  </w:style>
  <w:style w:type="character" w:customStyle="1" w:styleId="style-type-bold">
    <w:name w:val="style-type-bold"/>
    <w:rsid w:val="007F2BE8"/>
  </w:style>
  <w:style w:type="character" w:customStyle="1" w:styleId="ZwykytekstZnak">
    <w:name w:val="Zwykły tekst Znak"/>
    <w:link w:val="Zwykytekst"/>
    <w:uiPriority w:val="99"/>
    <w:rsid w:val="007F2BE8"/>
    <w:rPr>
      <w:rFonts w:ascii="Courier New" w:hAnsi="Courier New"/>
    </w:rPr>
  </w:style>
  <w:style w:type="character" w:customStyle="1" w:styleId="TekstpodstawowywcityZnak">
    <w:name w:val="Tekst podstawowy wcięty Znak"/>
    <w:rsid w:val="007F2BE8"/>
    <w:rPr>
      <w:sz w:val="24"/>
      <w:szCs w:val="24"/>
    </w:rPr>
  </w:style>
  <w:style w:type="character" w:customStyle="1" w:styleId="TekstprzypisukocowegoZnak">
    <w:name w:val="Tekst przypisu końcowego Znak"/>
    <w:rsid w:val="007F2BE8"/>
  </w:style>
  <w:style w:type="character" w:customStyle="1" w:styleId="Znakiprzypiswdolnych">
    <w:name w:val="Znaki przypisów dolnych"/>
    <w:rsid w:val="007F2BE8"/>
    <w:rPr>
      <w:vertAlign w:val="superscript"/>
    </w:rPr>
  </w:style>
  <w:style w:type="character" w:customStyle="1" w:styleId="Tekstpodstawowy3Znak">
    <w:name w:val="Tekst podstawowy 3 Znak"/>
    <w:rsid w:val="007F2BE8"/>
    <w:rPr>
      <w:sz w:val="16"/>
      <w:szCs w:val="16"/>
    </w:rPr>
  </w:style>
  <w:style w:type="character" w:customStyle="1" w:styleId="TekstkomentarzaZnak">
    <w:name w:val="Tekst komentarza Znak"/>
    <w:link w:val="Tekstkomentarza"/>
    <w:rsid w:val="007F2BE8"/>
  </w:style>
  <w:style w:type="character" w:customStyle="1" w:styleId="TekstpodstawowyZnak">
    <w:name w:val="Tekst podstawowy Znak"/>
    <w:rsid w:val="007F2BE8"/>
    <w:rPr>
      <w:sz w:val="26"/>
    </w:rPr>
  </w:style>
  <w:style w:type="character" w:customStyle="1" w:styleId="Tekstpodstawowy2Znak">
    <w:name w:val="Tekst podstawowy 2 Znak"/>
    <w:rsid w:val="007F2BE8"/>
    <w:rPr>
      <w:sz w:val="24"/>
      <w:szCs w:val="24"/>
    </w:rPr>
  </w:style>
  <w:style w:type="character" w:customStyle="1" w:styleId="Symbolewypunktowania">
    <w:name w:val="Symbole wypunktowania"/>
    <w:rsid w:val="007F2BE8"/>
    <w:rPr>
      <w:rFonts w:ascii="OpenSymbol" w:eastAsia="OpenSymbol" w:hAnsi="OpenSymbol" w:cs="OpenSymbol"/>
    </w:rPr>
  </w:style>
  <w:style w:type="character" w:customStyle="1" w:styleId="Znakinumeracji">
    <w:name w:val="Znaki numeracji"/>
    <w:rsid w:val="007F2BE8"/>
  </w:style>
  <w:style w:type="paragraph" w:customStyle="1" w:styleId="Nagwek10">
    <w:name w:val="Nagłówek1"/>
    <w:basedOn w:val="Normalny"/>
    <w:next w:val="Tekstpodstawowy"/>
    <w:rsid w:val="007F2BE8"/>
    <w:pPr>
      <w:keepNext/>
      <w:suppressAutoHyphens/>
      <w:spacing w:before="240" w:after="120"/>
    </w:pPr>
    <w:rPr>
      <w:rFonts w:ascii="Arial" w:eastAsia="MS Mincho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1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7F2BE8"/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paragraph" w:styleId="Lista">
    <w:name w:val="List"/>
    <w:basedOn w:val="Tekstpodstawowy"/>
    <w:rsid w:val="007F2BE8"/>
    <w:rPr>
      <w:rFonts w:cs="Tahoma"/>
    </w:rPr>
  </w:style>
  <w:style w:type="paragraph" w:customStyle="1" w:styleId="Podpis1">
    <w:name w:val="Podpis1"/>
    <w:basedOn w:val="Normalny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lang w:eastAsia="ar-SA"/>
      <w14:ligatures w14:val="none"/>
    </w:rPr>
  </w:style>
  <w:style w:type="paragraph" w:customStyle="1" w:styleId="Indeks">
    <w:name w:val="Indeks"/>
    <w:basedOn w:val="Normalny"/>
    <w:rsid w:val="007F2BE8"/>
    <w:pPr>
      <w:suppressLineNumbers/>
      <w:suppressAutoHyphens/>
    </w:pPr>
    <w:rPr>
      <w:rFonts w:ascii="Times New Roman" w:eastAsia="Times New Roman" w:hAnsi="Times New Roman" w:cs="Tahoma"/>
      <w:kern w:val="0"/>
      <w:sz w:val="26"/>
      <w:szCs w:val="20"/>
      <w:lang w:eastAsia="ar-SA"/>
      <w14:ligatures w14:val="none"/>
    </w:rPr>
  </w:style>
  <w:style w:type="paragraph" w:styleId="Podpis">
    <w:name w:val="Signature"/>
    <w:basedOn w:val="Normalny"/>
    <w:link w:val="PodpisZnak"/>
    <w:rsid w:val="007F2BE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character" w:customStyle="1" w:styleId="PodpisZnak">
    <w:name w:val="Podpis Znak"/>
    <w:basedOn w:val="Domylnaczcionkaakapitu"/>
    <w:link w:val="Podpis"/>
    <w:rsid w:val="007F2BE8"/>
    <w:rPr>
      <w:rFonts w:ascii="Times New Roman" w:eastAsia="Times New Roman" w:hAnsi="Times New Roman" w:cs="Tahoma"/>
      <w:i/>
      <w:iCs/>
      <w:kern w:val="0"/>
      <w:sz w:val="20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1"/>
    <w:rsid w:val="007F2BE8"/>
    <w:pPr>
      <w:ind w:firstLine="708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7F2BE8"/>
    <w:rPr>
      <w:rFonts w:ascii="Bookman Old Style" w:eastAsia="Times New Roman" w:hAnsi="Bookman Old Style" w:cs="Times New Roman"/>
      <w:b/>
      <w:kern w:val="0"/>
      <w:szCs w:val="20"/>
      <w:lang w:eastAsia="ar-SA"/>
      <w14:ligatures w14:val="none"/>
    </w:rPr>
  </w:style>
  <w:style w:type="paragraph" w:customStyle="1" w:styleId="Zwykytekst2">
    <w:name w:val="Zwykły tekst2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p-type-quest">
    <w:name w:val="p-type-quest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visa">
    <w:name w:val="p-type-vis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-type-nota">
    <w:name w:val="p-type-nota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p">
    <w:name w:val="p"/>
    <w:basedOn w:val="Normalny"/>
    <w:rsid w:val="007F2BE8"/>
    <w:pPr>
      <w:spacing w:before="100" w:after="10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wykytekst3">
    <w:name w:val="Zwykły tekst3"/>
    <w:basedOn w:val="Normalny"/>
    <w:rsid w:val="007F2BE8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F2BE8"/>
    <w:pPr>
      <w:widowControl w:val="0"/>
      <w:suppressAutoHyphens/>
      <w:ind w:left="340" w:hanging="340"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Zawartotabeli">
    <w:name w:val="Zawartość tabeli"/>
    <w:basedOn w:val="Normalny"/>
    <w:rsid w:val="007F2BE8"/>
    <w:pPr>
      <w:widowControl w:val="0"/>
      <w:suppressLineNumbers/>
      <w:suppressAutoHyphens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Angebotstabelle">
    <w:name w:val="Angebotstabelle"/>
    <w:basedOn w:val="Normalny"/>
    <w:rsid w:val="007F2BE8"/>
    <w:pPr>
      <w:tabs>
        <w:tab w:val="decimal" w:pos="5670"/>
        <w:tab w:val="decimal" w:pos="7371"/>
      </w:tabs>
      <w:spacing w:before="60"/>
    </w:pPr>
    <w:rPr>
      <w:rFonts w:ascii="SartoriusRotisMail" w:eastAsia="Times New Roman" w:hAnsi="SartoriusRotisMail" w:cs="Times New Roman"/>
      <w:kern w:val="0"/>
      <w:sz w:val="22"/>
      <w:szCs w:val="20"/>
      <w:lang w:val="de-DE" w:eastAsia="ar-SA"/>
      <w14:ligatures w14:val="none"/>
    </w:rPr>
  </w:style>
  <w:style w:type="paragraph" w:styleId="Tekstprzypisukocowego">
    <w:name w:val="endnote text"/>
    <w:basedOn w:val="Normalny"/>
    <w:link w:val="TekstprzypisukocowegoZnak1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ableText">
    <w:name w:val="Table Text"/>
    <w:rsid w:val="007F2BE8"/>
    <w:pPr>
      <w:suppressAutoHyphens/>
      <w:autoSpaceDE w:val="0"/>
    </w:pPr>
    <w:rPr>
      <w:rFonts w:ascii="Arial" w:eastAsia="Arial" w:hAnsi="Arial" w:cs="Arial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3">
    <w:name w:val="Tekst podstawowy 33"/>
    <w:basedOn w:val="Normalny"/>
    <w:rsid w:val="007F2BE8"/>
    <w:pPr>
      <w:suppressAutoHyphens/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Tekstkomentarza1">
    <w:name w:val="Tekst komentarza1"/>
    <w:basedOn w:val="Normalny"/>
    <w:rsid w:val="007F2BE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nakZnakZnakZnak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ZnakZnakZnakZnak0">
    <w:name w:val="Znak Znak Znak Znak"/>
    <w:basedOn w:val="Normalny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32">
    <w:name w:val="Tekst podstawowy 32"/>
    <w:basedOn w:val="Normalny"/>
    <w:rsid w:val="007F2BE8"/>
    <w:pPr>
      <w:suppressAutoHyphens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customStyle="1" w:styleId="Tekstpodstawowy210">
    <w:name w:val="Tekst podstawowy 21"/>
    <w:basedOn w:val="Normalny"/>
    <w:rsid w:val="007F2BE8"/>
    <w:pPr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kstpodstawowywcity1">
    <w:name w:val="Tekst podstawowy wcięty1"/>
    <w:basedOn w:val="Normalny"/>
    <w:rsid w:val="007F2BE8"/>
    <w:pPr>
      <w:suppressAutoHyphens/>
      <w:jc w:val="both"/>
    </w:pPr>
    <w:rPr>
      <w:rFonts w:ascii="Arial" w:eastAsia="Times New Roman" w:hAnsi="Arial" w:cs="Courier New"/>
      <w:kern w:val="0"/>
      <w:sz w:val="22"/>
      <w:szCs w:val="20"/>
      <w:lang w:eastAsia="ar-SA"/>
      <w14:ligatures w14:val="none"/>
    </w:rPr>
  </w:style>
  <w:style w:type="paragraph" w:customStyle="1" w:styleId="Tekstdugiegocytatu">
    <w:name w:val="Tekst długiego cytatu"/>
    <w:basedOn w:val="Normalny"/>
    <w:rsid w:val="007F2BE8"/>
    <w:pPr>
      <w:suppressAutoHyphens/>
      <w:spacing w:before="39" w:after="39"/>
      <w:ind w:left="519" w:right="39" w:hanging="480"/>
    </w:pPr>
    <w:rPr>
      <w:rFonts w:ascii="Times New Roman" w:eastAsia="Times New Roman" w:hAnsi="Times New Roman" w:cs="Courier New"/>
      <w:kern w:val="0"/>
      <w:szCs w:val="20"/>
      <w:lang w:eastAsia="ar-SA"/>
      <w14:ligatures w14:val="none"/>
    </w:rPr>
  </w:style>
  <w:style w:type="paragraph" w:styleId="HTML-wstpniesformatowany">
    <w:name w:val="HTML Preformatted"/>
    <w:basedOn w:val="Normalny"/>
    <w:link w:val="HTML-wstpniesformatowanyZnak"/>
    <w:rsid w:val="007F2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7F2BE8"/>
    <w:rPr>
      <w:rFonts w:ascii="Courier New" w:eastAsia="Times New Roman" w:hAnsi="Courier New" w:cs="Courier New"/>
      <w:color w:val="000000"/>
      <w:kern w:val="0"/>
      <w:sz w:val="20"/>
      <w:szCs w:val="20"/>
      <w:lang w:eastAsia="ar-SA"/>
      <w14:ligatures w14:val="none"/>
    </w:rPr>
  </w:style>
  <w:style w:type="paragraph" w:customStyle="1" w:styleId="Tekstpodstawowy31">
    <w:name w:val="Tekst podstawowy 31"/>
    <w:basedOn w:val="Normalny"/>
    <w:rsid w:val="007F2BE8"/>
    <w:pPr>
      <w:suppressAutoHyphens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Zwykytekst1">
    <w:name w:val="Zwykły tekst1"/>
    <w:basedOn w:val="Normalny"/>
    <w:rsid w:val="007F2BE8"/>
    <w:pPr>
      <w:widowControl w:val="0"/>
      <w:suppressAutoHyphens/>
    </w:pPr>
    <w:rPr>
      <w:rFonts w:ascii="Courier New" w:eastAsia="Lucida Sans Unicode" w:hAnsi="Courier New" w:cs="Times New Roman"/>
      <w:kern w:val="1"/>
      <w:lang w:eastAsia="ar-SA"/>
      <w14:ligatures w14:val="none"/>
    </w:rPr>
  </w:style>
  <w:style w:type="paragraph" w:customStyle="1" w:styleId="Nagwektabeli">
    <w:name w:val="Nagłówek tabeli"/>
    <w:basedOn w:val="Zawartotabeli"/>
    <w:rsid w:val="007F2BE8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7F2BE8"/>
    <w:pPr>
      <w:tabs>
        <w:tab w:val="left" w:pos="851"/>
        <w:tab w:val="left" w:pos="2977"/>
      </w:tabs>
      <w:suppressAutoHyphens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Tretekstu">
    <w:name w:val="Treść tekstu"/>
    <w:basedOn w:val="Normalny"/>
    <w:rsid w:val="007F2BE8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7F2BE8"/>
    <w:rPr>
      <w:rFonts w:ascii="Courier New" w:hAnsi="Courier New"/>
    </w:rPr>
  </w:style>
  <w:style w:type="character" w:customStyle="1" w:styleId="ZwykytekstZnak1">
    <w:name w:val="Zwykły tekst Znak1"/>
    <w:basedOn w:val="Domylnaczcionkaakapitu"/>
    <w:rsid w:val="007F2BE8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39"/>
    <w:rsid w:val="007F2BE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7F2BE8"/>
    <w:pPr>
      <w:spacing w:before="100" w:beforeAutospacing="1" w:after="119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1"/>
    <w:rsid w:val="007F2BE8"/>
    <w:pPr>
      <w:suppressAutoHyphens/>
      <w:spacing w:after="120" w:line="48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Tekstpodstawowy2Znak1">
    <w:name w:val="Tekst podstawowy 2 Znak1"/>
    <w:basedOn w:val="Domylnaczcionkaakapitu"/>
    <w:link w:val="Tekstpodstawowy2"/>
    <w:rsid w:val="007F2BE8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F2BE8"/>
    <w:pPr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2BE8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¹ Znak,Akapit z listą BS Znak,Kolorowa lista — akcent 11 Znak,Colorful List Accent 1 Znak,wypunktowanie Znak,Normal Znak,lp1 Znak"/>
    <w:link w:val="Akapitzlist"/>
    <w:uiPriority w:val="34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przypisudolnego">
    <w:name w:val="footnote reference"/>
    <w:uiPriority w:val="99"/>
    <w:unhideWhenUsed/>
    <w:rsid w:val="007F2BE8"/>
    <w:rPr>
      <w:vertAlign w:val="superscript"/>
    </w:rPr>
  </w:style>
  <w:style w:type="paragraph" w:customStyle="1" w:styleId="Tekstpodstawowywcity21">
    <w:name w:val="Tekst podstawowy wcięty 21"/>
    <w:basedOn w:val="Normalny"/>
    <w:rsid w:val="007F2BE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Listapunktowana21">
    <w:name w:val="Lista punktowana 21"/>
    <w:basedOn w:val="Normalny"/>
    <w:rsid w:val="007F2BE8"/>
    <w:pPr>
      <w:widowControl w:val="0"/>
      <w:suppressAutoHyphens/>
      <w:ind w:left="566" w:hanging="283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7F2BE8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nhideWhenUsed/>
    <w:rsid w:val="007F2BE8"/>
    <w:pPr>
      <w:spacing w:after="200" w:line="276" w:lineRule="auto"/>
    </w:pPr>
  </w:style>
  <w:style w:type="character" w:customStyle="1" w:styleId="TekstkomentarzaZnak1">
    <w:name w:val="Tekst komentarza Znak1"/>
    <w:basedOn w:val="Domylnaczcionkaakapitu"/>
    <w:rsid w:val="007F2BE8"/>
    <w:rPr>
      <w:sz w:val="20"/>
      <w:szCs w:val="20"/>
    </w:rPr>
  </w:style>
  <w:style w:type="character" w:customStyle="1" w:styleId="TekstprzypisudolnegoZnak1">
    <w:name w:val="Tekst przypisu dolnego Znak1"/>
    <w:rsid w:val="007F2BE8"/>
    <w:rPr>
      <w:rFonts w:ascii="Times New Roman" w:eastAsia="Times New Roman" w:hAnsi="Times New Roman"/>
      <w:lang w:val="x-none" w:eastAsia="zh-CN"/>
    </w:rPr>
  </w:style>
  <w:style w:type="character" w:customStyle="1" w:styleId="pktZnak">
    <w:name w:val="pkt Znak"/>
    <w:link w:val="pkt"/>
    <w:locked/>
    <w:rsid w:val="007F2BE8"/>
  </w:style>
  <w:style w:type="paragraph" w:customStyle="1" w:styleId="pkt">
    <w:name w:val="pkt"/>
    <w:basedOn w:val="Normalny"/>
    <w:link w:val="pktZnak"/>
    <w:rsid w:val="007F2BE8"/>
    <w:pPr>
      <w:spacing w:before="60" w:after="60"/>
      <w:ind w:left="851" w:hanging="295"/>
      <w:jc w:val="both"/>
    </w:pPr>
  </w:style>
  <w:style w:type="numbering" w:customStyle="1" w:styleId="WWNum7">
    <w:name w:val="WWNum7"/>
    <w:rsid w:val="007F2BE8"/>
    <w:pPr>
      <w:numPr>
        <w:numId w:val="20"/>
      </w:numPr>
    </w:pPr>
  </w:style>
  <w:style w:type="character" w:customStyle="1" w:styleId="markedcontent">
    <w:name w:val="markedcontent"/>
    <w:rsid w:val="007F2BE8"/>
  </w:style>
  <w:style w:type="paragraph" w:styleId="Bezodstpw">
    <w:name w:val="No Spacing"/>
    <w:uiPriority w:val="1"/>
    <w:qFormat/>
    <w:rsid w:val="007F2BE8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pple-converted-space">
    <w:name w:val="apple-converted-space"/>
    <w:rsid w:val="007F2BE8"/>
  </w:style>
  <w:style w:type="character" w:styleId="HTML-staaszeroko">
    <w:name w:val="HTML Typewriter"/>
    <w:uiPriority w:val="99"/>
    <w:unhideWhenUsed/>
    <w:rsid w:val="007F2BE8"/>
    <w:rPr>
      <w:rFonts w:ascii="Courier New" w:eastAsia="Calibri" w:hAnsi="Courier New" w:cs="Courier New" w:hint="default"/>
      <w:sz w:val="20"/>
      <w:szCs w:val="20"/>
    </w:rPr>
  </w:style>
  <w:style w:type="character" w:customStyle="1" w:styleId="hgkelc">
    <w:name w:val="hgkelc"/>
    <w:rsid w:val="007F2BE8"/>
  </w:style>
  <w:style w:type="character" w:styleId="Odwoaniedokomentarza">
    <w:name w:val="annotation reference"/>
    <w:rsid w:val="007F2B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7F2BE8"/>
    <w:pPr>
      <w:suppressAutoHyphens/>
      <w:spacing w:after="0" w:line="240" w:lineRule="auto"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rsid w:val="007F2BE8"/>
    <w:rPr>
      <w:b/>
      <w:bCs/>
      <w:sz w:val="20"/>
      <w:szCs w:val="20"/>
      <w:lang w:eastAsia="ar-SA"/>
    </w:rPr>
  </w:style>
  <w:style w:type="paragraph" w:customStyle="1" w:styleId="msonormal0">
    <w:name w:val="msonormal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5">
    <w:name w:val="font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font6">
    <w:name w:val="font6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7">
    <w:name w:val="font7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8">
    <w:name w:val="font8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9">
    <w:name w:val="font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customStyle="1" w:styleId="font10">
    <w:name w:val="font10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font11">
    <w:name w:val="font11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2">
    <w:name w:val="font12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font13">
    <w:name w:val="font13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4">
    <w:name w:val="font1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font15">
    <w:name w:val="font1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65">
    <w:name w:val="xl6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A12F8C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7">
    <w:name w:val="xl6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68">
    <w:name w:val="xl6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69">
    <w:name w:val="xl69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0">
    <w:name w:val="xl7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1">
    <w:name w:val="xl7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2">
    <w:name w:val="xl7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73">
    <w:name w:val="xl7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4">
    <w:name w:val="xl74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5">
    <w:name w:val="xl75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6">
    <w:name w:val="xl7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7">
    <w:name w:val="xl77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78">
    <w:name w:val="xl7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9">
    <w:name w:val="xl7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0">
    <w:name w:val="xl8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1">
    <w:name w:val="xl81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2">
    <w:name w:val="xl8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3">
    <w:name w:val="xl8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4">
    <w:name w:val="xl8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85">
    <w:name w:val="xl8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6">
    <w:name w:val="xl8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7">
    <w:name w:val="xl87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88">
    <w:name w:val="xl8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89">
    <w:name w:val="xl8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0">
    <w:name w:val="xl9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1">
    <w:name w:val="xl9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2">
    <w:name w:val="xl9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3">
    <w:name w:val="xl93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4">
    <w:name w:val="xl94"/>
    <w:basedOn w:val="Normalny"/>
    <w:rsid w:val="00A12F8C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95">
    <w:name w:val="xl9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4"/>
      <w:szCs w:val="14"/>
      <w:lang w:eastAsia="pl-PL"/>
      <w14:ligatures w14:val="none"/>
    </w:rPr>
  </w:style>
  <w:style w:type="paragraph" w:customStyle="1" w:styleId="xl96">
    <w:name w:val="xl9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97">
    <w:name w:val="xl9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98">
    <w:name w:val="xl98"/>
    <w:basedOn w:val="Normalny"/>
    <w:rsid w:val="00A12F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99">
    <w:name w:val="xl9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0">
    <w:name w:val="xl100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1">
    <w:name w:val="xl10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02">
    <w:name w:val="xl102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3">
    <w:name w:val="xl10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4">
    <w:name w:val="xl104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5">
    <w:name w:val="xl105"/>
    <w:basedOn w:val="Normalny"/>
    <w:rsid w:val="00A12F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06">
    <w:name w:val="xl106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7">
    <w:name w:val="xl10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108">
    <w:name w:val="xl108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09">
    <w:name w:val="xl109"/>
    <w:basedOn w:val="Normalny"/>
    <w:rsid w:val="00A12F8C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0">
    <w:name w:val="xl11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11">
    <w:name w:val="xl11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2">
    <w:name w:val="xl11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3">
    <w:name w:val="xl11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114">
    <w:name w:val="xl114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5">
    <w:name w:val="xl115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6">
    <w:name w:val="xl116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7">
    <w:name w:val="xl117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8">
    <w:name w:val="xl118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19">
    <w:name w:val="xl119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0">
    <w:name w:val="xl120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1">
    <w:name w:val="xl121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2">
    <w:name w:val="xl122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3">
    <w:name w:val="xl123"/>
    <w:basedOn w:val="Normalny"/>
    <w:rsid w:val="00A12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lang w:eastAsia="pl-PL"/>
      <w14:ligatures w14:val="none"/>
    </w:rPr>
  </w:style>
  <w:style w:type="paragraph" w:customStyle="1" w:styleId="xl124">
    <w:name w:val="xl124"/>
    <w:basedOn w:val="Normalny"/>
    <w:rsid w:val="00A12F8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xl125">
    <w:name w:val="xl125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customStyle="1" w:styleId="xl126">
    <w:name w:val="xl126"/>
    <w:basedOn w:val="Normalny"/>
    <w:rsid w:val="00A12F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DE1AB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DE1A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183365-AEDF-41ED-87FA-8FEFEB078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Katarzyna Czyż-Brzuszkiewicz</cp:lastModifiedBy>
  <cp:revision>2</cp:revision>
  <cp:lastPrinted>2025-02-06T12:43:00Z</cp:lastPrinted>
  <dcterms:created xsi:type="dcterms:W3CDTF">2025-03-21T14:06:00Z</dcterms:created>
  <dcterms:modified xsi:type="dcterms:W3CDTF">2025-03-21T14:06:00Z</dcterms:modified>
</cp:coreProperties>
</file>